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B32992" w14:textId="21ADE68C" w:rsidR="007166CE" w:rsidRDefault="00B82FC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77249F9" wp14:editId="179489A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94E7493" w14:textId="77777777" w:rsidR="007166CE" w:rsidRDefault="007166CE" w:rsidP="007166CE">
      <w:pPr>
        <w:pStyle w:val="berschrift1"/>
      </w:pPr>
      <w:r>
        <w:br w:type="page"/>
      </w:r>
      <w:r>
        <w:lastRenderedPageBreak/>
        <w:t>Vorwort</w:t>
      </w:r>
    </w:p>
    <w:p w14:paraId="21DAD72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37D1CBB" w14:textId="77777777" w:rsidR="007E1779" w:rsidRDefault="008D7463" w:rsidP="007166CE">
      <w:r>
        <w:t xml:space="preserve">Dieses Jahr hat uns allen eine Menge abverlangt – doch Gott hat uns hindurchgetragen. </w:t>
      </w:r>
    </w:p>
    <w:p w14:paraId="51C40DC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952191C" w14:textId="77777777" w:rsidR="007E1779" w:rsidRDefault="007E1779" w:rsidP="007166CE">
      <w:r>
        <w:t>Vielleicht hat aber auch der eine oder die andere Lust, mitzumachen und neue Bücher zu erstellen – sprecht mich einfach an.</w:t>
      </w:r>
    </w:p>
    <w:p w14:paraId="0D9A2463" w14:textId="77777777" w:rsidR="007166CE" w:rsidRDefault="007166CE" w:rsidP="007166CE">
      <w:r>
        <w:t>Euch allen wünsche ich Gottes reichen Segen und dass Ihr für Euch interessante Texte hier findet. Für Anregungen bin ich immer dankbar.</w:t>
      </w:r>
    </w:p>
    <w:p w14:paraId="6D729BF1" w14:textId="77777777" w:rsidR="007166CE" w:rsidRDefault="007166CE" w:rsidP="007166CE">
      <w:r>
        <w:t>Gruß &amp; Segen,</w:t>
      </w:r>
    </w:p>
    <w:p w14:paraId="60D54C4F" w14:textId="77777777" w:rsidR="007166CE" w:rsidRDefault="007166CE" w:rsidP="007166CE">
      <w:r>
        <w:t>Andreas</w:t>
      </w:r>
    </w:p>
    <w:p w14:paraId="71DD51E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96153C9" w14:textId="77777777" w:rsidR="00B33120" w:rsidRDefault="00B33120" w:rsidP="00B33120">
      <w:pPr>
        <w:pStyle w:val="berschrift1"/>
        <w:rPr>
          <w:sz w:val="48"/>
        </w:rPr>
      </w:pPr>
      <w:r>
        <w:t xml:space="preserve">Zwick, Johannes - Das </w:t>
      </w:r>
      <w:proofErr w:type="spellStart"/>
      <w:r>
        <w:t>vaterunser</w:t>
      </w:r>
      <w:proofErr w:type="spellEnd"/>
      <w:r>
        <w:t xml:space="preserve"> in Gebetsform ausgelegt</w:t>
      </w:r>
    </w:p>
    <w:p w14:paraId="25D834C4" w14:textId="77777777" w:rsidR="00B33120" w:rsidRDefault="00B33120" w:rsidP="00B33120">
      <w:pPr>
        <w:pStyle w:val="StandardWeb"/>
      </w:pPr>
      <w:proofErr w:type="spellStart"/>
      <w:r>
        <w:t>uolgend</w:t>
      </w:r>
      <w:proofErr w:type="spellEnd"/>
      <w:r>
        <w:t xml:space="preserve"> die </w:t>
      </w:r>
      <w:proofErr w:type="spellStart"/>
      <w:r>
        <w:t>gebätt</w:t>
      </w:r>
      <w:proofErr w:type="spellEnd"/>
      <w:r>
        <w:t xml:space="preserve"> </w:t>
      </w:r>
      <w:proofErr w:type="spellStart"/>
      <w:r>
        <w:t>vff</w:t>
      </w:r>
      <w:proofErr w:type="spellEnd"/>
      <w:r>
        <w:t xml:space="preserve"> das </w:t>
      </w:r>
      <w:proofErr w:type="spellStart"/>
      <w:r>
        <w:t>vatter</w:t>
      </w:r>
      <w:proofErr w:type="spellEnd"/>
      <w:r>
        <w:t xml:space="preserve"> </w:t>
      </w:r>
      <w:proofErr w:type="spellStart"/>
      <w:r>
        <w:t>vnser</w:t>
      </w:r>
      <w:proofErr w:type="spellEnd"/>
      <w:r>
        <w:t xml:space="preserve">. </w:t>
      </w:r>
    </w:p>
    <w:p w14:paraId="726D08A9" w14:textId="77777777" w:rsidR="00B33120" w:rsidRDefault="00B33120" w:rsidP="00B33120">
      <w:pPr>
        <w:pStyle w:val="StandardWeb"/>
      </w:pPr>
      <w:r>
        <w:rPr>
          <w:rStyle w:val="Fett"/>
          <w:rFonts w:eastAsiaTheme="majorEastAsia"/>
        </w:rPr>
        <w:t xml:space="preserve">unser </w:t>
      </w:r>
      <w:proofErr w:type="spellStart"/>
      <w:r>
        <w:rPr>
          <w:rStyle w:val="Fett"/>
          <w:rFonts w:eastAsiaTheme="majorEastAsia"/>
        </w:rPr>
        <w:t>vatter</w:t>
      </w:r>
      <w:proofErr w:type="spellEnd"/>
      <w:r>
        <w:rPr>
          <w:rStyle w:val="Fett"/>
          <w:rFonts w:eastAsiaTheme="majorEastAsia"/>
        </w:rPr>
        <w:t xml:space="preserve"> der du bist im </w:t>
      </w:r>
      <w:proofErr w:type="spellStart"/>
      <w:r>
        <w:rPr>
          <w:rStyle w:val="Fett"/>
          <w:rFonts w:eastAsiaTheme="majorEastAsia"/>
        </w:rPr>
        <w:t>himmel</w:t>
      </w:r>
      <w:proofErr w:type="spellEnd"/>
      <w:r>
        <w:rPr>
          <w:rStyle w:val="Fett"/>
          <w:rFonts w:eastAsiaTheme="majorEastAsia"/>
        </w:rPr>
        <w:t>.</w:t>
      </w:r>
      <w:r>
        <w:br/>
        <w:t xml:space="preserve">Ach </w:t>
      </w:r>
      <w:proofErr w:type="spellStart"/>
      <w:r>
        <w:t>vnser</w:t>
      </w:r>
      <w:proofErr w:type="spellEnd"/>
      <w:r>
        <w:t xml:space="preserve"> </w:t>
      </w:r>
      <w:proofErr w:type="spellStart"/>
      <w:r>
        <w:t>vatter</w:t>
      </w:r>
      <w:proofErr w:type="spellEnd"/>
      <w:r>
        <w:t xml:space="preserve"> im </w:t>
      </w:r>
      <w:proofErr w:type="spellStart"/>
      <w:r>
        <w:t>himmel</w:t>
      </w:r>
      <w:proofErr w:type="spellEnd"/>
      <w:r>
        <w:t xml:space="preserve">/ wir </w:t>
      </w:r>
      <w:proofErr w:type="spellStart"/>
      <w:r>
        <w:t>ruffend</w:t>
      </w:r>
      <w:proofErr w:type="spellEnd"/>
      <w:r>
        <w:t xml:space="preserve"> dich allein an/ </w:t>
      </w:r>
      <w:proofErr w:type="spellStart"/>
      <w:r>
        <w:t>vnsern</w:t>
      </w:r>
      <w:proofErr w:type="spellEnd"/>
      <w:r>
        <w:t xml:space="preserve"> einigen </w:t>
      </w:r>
      <w:proofErr w:type="spellStart"/>
      <w:r>
        <w:t>vatter</w:t>
      </w:r>
      <w:proofErr w:type="spellEnd"/>
      <w:r>
        <w:t xml:space="preserve">/ zu dem wir </w:t>
      </w:r>
      <w:proofErr w:type="spellStart"/>
      <w:r>
        <w:t>vns</w:t>
      </w:r>
      <w:proofErr w:type="spellEnd"/>
      <w:r>
        <w:t xml:space="preserve"> </w:t>
      </w:r>
      <w:proofErr w:type="spellStart"/>
      <w:r>
        <w:t>vil</w:t>
      </w:r>
      <w:proofErr w:type="spellEnd"/>
      <w:r>
        <w:t xml:space="preserve"> liebe </w:t>
      </w:r>
      <w:proofErr w:type="spellStart"/>
      <w:r>
        <w:t>vnd</w:t>
      </w:r>
      <w:proofErr w:type="spellEnd"/>
      <w:r>
        <w:t xml:space="preserve"> guts </w:t>
      </w:r>
      <w:proofErr w:type="spellStart"/>
      <w:r>
        <w:t>versähend</w:t>
      </w:r>
      <w:proofErr w:type="spellEnd"/>
      <w:r>
        <w:t xml:space="preserve">/ der du </w:t>
      </w:r>
      <w:proofErr w:type="spellStart"/>
      <w:r>
        <w:t>vns</w:t>
      </w:r>
      <w:proofErr w:type="spellEnd"/>
      <w:r>
        <w:t xml:space="preserve"> erhören magst/ so du </w:t>
      </w:r>
      <w:proofErr w:type="spellStart"/>
      <w:r>
        <w:t>wilt</w:t>
      </w:r>
      <w:proofErr w:type="spellEnd"/>
      <w:r>
        <w:t xml:space="preserve">: </w:t>
      </w:r>
      <w:proofErr w:type="spellStart"/>
      <w:r>
        <w:t>vnd</w:t>
      </w:r>
      <w:proofErr w:type="spellEnd"/>
      <w:r>
        <w:t xml:space="preserve"> der du </w:t>
      </w:r>
      <w:proofErr w:type="spellStart"/>
      <w:r>
        <w:t>vns</w:t>
      </w:r>
      <w:proofErr w:type="spellEnd"/>
      <w:r>
        <w:t xml:space="preserve"> erhören </w:t>
      </w:r>
      <w:proofErr w:type="spellStart"/>
      <w:r>
        <w:t>wilt</w:t>
      </w:r>
      <w:proofErr w:type="spellEnd"/>
      <w:r>
        <w:t xml:space="preserve">/ so wir dich </w:t>
      </w:r>
      <w:proofErr w:type="spellStart"/>
      <w:r>
        <w:t>vß</w:t>
      </w:r>
      <w:proofErr w:type="spellEnd"/>
      <w:r>
        <w:t xml:space="preserve"> </w:t>
      </w:r>
      <w:proofErr w:type="spellStart"/>
      <w:r>
        <w:t>hertzen</w:t>
      </w:r>
      <w:proofErr w:type="spellEnd"/>
      <w:r>
        <w:t xml:space="preserve"> </w:t>
      </w:r>
      <w:proofErr w:type="spellStart"/>
      <w:r>
        <w:t>vnd</w:t>
      </w:r>
      <w:proofErr w:type="spellEnd"/>
      <w:r>
        <w:t xml:space="preserve"> </w:t>
      </w:r>
      <w:proofErr w:type="spellStart"/>
      <w:r>
        <w:t>warheit</w:t>
      </w:r>
      <w:proofErr w:type="spellEnd"/>
      <w:r>
        <w:t xml:space="preserve"> </w:t>
      </w:r>
      <w:proofErr w:type="spellStart"/>
      <w:r>
        <w:t>darumb</w:t>
      </w:r>
      <w:proofErr w:type="spellEnd"/>
      <w:r>
        <w:t xml:space="preserve"> bittend. </w:t>
      </w:r>
    </w:p>
    <w:p w14:paraId="5BF223D8" w14:textId="77777777" w:rsidR="00B33120" w:rsidRDefault="00B33120" w:rsidP="00B33120">
      <w:pPr>
        <w:pStyle w:val="StandardWeb"/>
      </w:pPr>
      <w:r>
        <w:rPr>
          <w:rStyle w:val="Fett"/>
          <w:rFonts w:eastAsiaTheme="majorEastAsia"/>
        </w:rPr>
        <w:t xml:space="preserve">Geheiliget werde </w:t>
      </w:r>
      <w:proofErr w:type="spellStart"/>
      <w:r>
        <w:rPr>
          <w:rStyle w:val="Fett"/>
          <w:rFonts w:eastAsiaTheme="majorEastAsia"/>
        </w:rPr>
        <w:t>din</w:t>
      </w:r>
      <w:proofErr w:type="spellEnd"/>
      <w:r>
        <w:rPr>
          <w:rStyle w:val="Fett"/>
          <w:rFonts w:eastAsiaTheme="majorEastAsia"/>
        </w:rPr>
        <w:t xml:space="preserve"> Name.</w:t>
      </w:r>
      <w:r>
        <w:br/>
        <w:t xml:space="preserve">Wir bittend dich </w:t>
      </w:r>
      <w:proofErr w:type="spellStart"/>
      <w:r>
        <w:t>vmb</w:t>
      </w:r>
      <w:proofErr w:type="spellEnd"/>
      <w:r>
        <w:t xml:space="preserve"> </w:t>
      </w:r>
      <w:proofErr w:type="spellStart"/>
      <w:r>
        <w:t>gnad</w:t>
      </w:r>
      <w:proofErr w:type="spellEnd"/>
      <w:r>
        <w:t xml:space="preserve">/ wie der </w:t>
      </w:r>
      <w:proofErr w:type="spellStart"/>
      <w:r>
        <w:t>name</w:t>
      </w:r>
      <w:proofErr w:type="spellEnd"/>
      <w:r>
        <w:t xml:space="preserve"> </w:t>
      </w:r>
      <w:proofErr w:type="spellStart"/>
      <w:r>
        <w:t>diner</w:t>
      </w:r>
      <w:proofErr w:type="spellEnd"/>
      <w:r>
        <w:t xml:space="preserve"> liebe </w:t>
      </w:r>
      <w:proofErr w:type="spellStart"/>
      <w:r>
        <w:t>vnd</w:t>
      </w:r>
      <w:proofErr w:type="spellEnd"/>
      <w:r>
        <w:t xml:space="preserve"> </w:t>
      </w:r>
      <w:proofErr w:type="spellStart"/>
      <w:r>
        <w:t>barmhertzigkeit</w:t>
      </w:r>
      <w:proofErr w:type="spellEnd"/>
      <w:r>
        <w:t xml:space="preserve"> allein heilig ist/ das Er </w:t>
      </w:r>
      <w:proofErr w:type="spellStart"/>
      <w:r>
        <w:t>ouch</w:t>
      </w:r>
      <w:proofErr w:type="spellEnd"/>
      <w:r>
        <w:t xml:space="preserve"> also von </w:t>
      </w:r>
      <w:proofErr w:type="spellStart"/>
      <w:r>
        <w:t>vnns</w:t>
      </w:r>
      <w:proofErr w:type="spellEnd"/>
      <w:r>
        <w:t xml:space="preserve"> allein geheiliget </w:t>
      </w:r>
      <w:proofErr w:type="spellStart"/>
      <w:r>
        <w:t>werd</w:t>
      </w:r>
      <w:proofErr w:type="spellEnd"/>
      <w:r>
        <w:t xml:space="preserve">/ in all </w:t>
      </w:r>
      <w:proofErr w:type="spellStart"/>
      <w:r>
        <w:t>vnserm</w:t>
      </w:r>
      <w:proofErr w:type="spellEnd"/>
      <w:r>
        <w:t xml:space="preserve"> thun </w:t>
      </w:r>
      <w:proofErr w:type="spellStart"/>
      <w:r>
        <w:t>vnd</w:t>
      </w:r>
      <w:proofErr w:type="spellEnd"/>
      <w:r>
        <w:t xml:space="preserve"> lassen/ </w:t>
      </w:r>
      <w:proofErr w:type="spellStart"/>
      <w:r>
        <w:t>vnd</w:t>
      </w:r>
      <w:proofErr w:type="spellEnd"/>
      <w:r>
        <w:t xml:space="preserve"> wir </w:t>
      </w:r>
      <w:proofErr w:type="spellStart"/>
      <w:r>
        <w:t>vff</w:t>
      </w:r>
      <w:proofErr w:type="spellEnd"/>
      <w:r>
        <w:t xml:space="preserve"> den selbigen allein </w:t>
      </w:r>
      <w:proofErr w:type="spellStart"/>
      <w:r>
        <w:t>vnnd</w:t>
      </w:r>
      <w:proofErr w:type="spellEnd"/>
      <w:r>
        <w:t xml:space="preserve"> einig </w:t>
      </w:r>
      <w:proofErr w:type="spellStart"/>
      <w:r>
        <w:t>vertruwind</w:t>
      </w:r>
      <w:proofErr w:type="spellEnd"/>
      <w:r>
        <w:t xml:space="preserve">/ durch </w:t>
      </w:r>
      <w:proofErr w:type="spellStart"/>
      <w:r>
        <w:t>tod</w:t>
      </w:r>
      <w:proofErr w:type="spellEnd"/>
      <w:r>
        <w:t xml:space="preserve"> </w:t>
      </w:r>
      <w:proofErr w:type="spellStart"/>
      <w:r>
        <w:t>vnd</w:t>
      </w:r>
      <w:proofErr w:type="spellEnd"/>
      <w:r>
        <w:t xml:space="preserve"> </w:t>
      </w:r>
      <w:proofErr w:type="spellStart"/>
      <w:r>
        <w:t>läben</w:t>
      </w:r>
      <w:proofErr w:type="spellEnd"/>
      <w:r>
        <w:t xml:space="preserve">. </w:t>
      </w:r>
    </w:p>
    <w:p w14:paraId="7355F766" w14:textId="77777777" w:rsidR="00B33120" w:rsidRDefault="00B33120" w:rsidP="00B33120">
      <w:pPr>
        <w:pStyle w:val="StandardWeb"/>
      </w:pPr>
      <w:r>
        <w:rPr>
          <w:rStyle w:val="Fett"/>
          <w:rFonts w:eastAsiaTheme="majorEastAsia"/>
        </w:rPr>
        <w:t xml:space="preserve">Din </w:t>
      </w:r>
      <w:proofErr w:type="spellStart"/>
      <w:r>
        <w:rPr>
          <w:rStyle w:val="Fett"/>
          <w:rFonts w:eastAsiaTheme="majorEastAsia"/>
        </w:rPr>
        <w:t>rych</w:t>
      </w:r>
      <w:proofErr w:type="spellEnd"/>
      <w:r>
        <w:rPr>
          <w:rStyle w:val="Fett"/>
          <w:rFonts w:eastAsiaTheme="majorEastAsia"/>
        </w:rPr>
        <w:t xml:space="preserve"> das </w:t>
      </w:r>
      <w:proofErr w:type="spellStart"/>
      <w:r>
        <w:rPr>
          <w:rStyle w:val="Fett"/>
          <w:rFonts w:eastAsiaTheme="majorEastAsia"/>
        </w:rPr>
        <w:t>kumm</w:t>
      </w:r>
      <w:proofErr w:type="spellEnd"/>
      <w:r>
        <w:rPr>
          <w:rStyle w:val="Fett"/>
          <w:rFonts w:eastAsiaTheme="majorEastAsia"/>
        </w:rPr>
        <w:t>.</w:t>
      </w:r>
      <w:r>
        <w:br/>
        <w:t xml:space="preserve">Ach </w:t>
      </w:r>
      <w:proofErr w:type="spellStart"/>
      <w:r>
        <w:t>vnser</w:t>
      </w:r>
      <w:proofErr w:type="spellEnd"/>
      <w:r>
        <w:t xml:space="preserve"> </w:t>
      </w:r>
      <w:proofErr w:type="spellStart"/>
      <w:r>
        <w:t>vatter</w:t>
      </w:r>
      <w:proofErr w:type="spellEnd"/>
      <w:r>
        <w:t xml:space="preserve"> im </w:t>
      </w:r>
      <w:proofErr w:type="spellStart"/>
      <w:r>
        <w:t>himmel</w:t>
      </w:r>
      <w:proofErr w:type="spellEnd"/>
      <w:r>
        <w:t xml:space="preserve">/ wie ist das </w:t>
      </w:r>
      <w:proofErr w:type="spellStart"/>
      <w:r>
        <w:t>rych</w:t>
      </w:r>
      <w:proofErr w:type="spellEnd"/>
      <w:r>
        <w:t xml:space="preserve"> </w:t>
      </w:r>
      <w:proofErr w:type="spellStart"/>
      <w:r>
        <w:t>diser</w:t>
      </w:r>
      <w:proofErr w:type="spellEnd"/>
      <w:r>
        <w:t xml:space="preserve"> </w:t>
      </w:r>
      <w:proofErr w:type="spellStart"/>
      <w:r>
        <w:t>wält</w:t>
      </w:r>
      <w:proofErr w:type="spellEnd"/>
      <w:r>
        <w:t xml:space="preserve">/ so ein </w:t>
      </w:r>
      <w:proofErr w:type="spellStart"/>
      <w:r>
        <w:t>vnsäligs</w:t>
      </w:r>
      <w:proofErr w:type="spellEnd"/>
      <w:r>
        <w:t xml:space="preserve"> </w:t>
      </w:r>
      <w:proofErr w:type="spellStart"/>
      <w:r>
        <w:t>böß</w:t>
      </w:r>
      <w:proofErr w:type="spellEnd"/>
      <w:r>
        <w:t xml:space="preserve"> </w:t>
      </w:r>
      <w:proofErr w:type="spellStart"/>
      <w:r>
        <w:t>rych</w:t>
      </w:r>
      <w:proofErr w:type="spellEnd"/>
      <w:r>
        <w:t xml:space="preserve">. Zur rechten </w:t>
      </w:r>
      <w:proofErr w:type="spellStart"/>
      <w:r>
        <w:t>syten</w:t>
      </w:r>
      <w:proofErr w:type="spellEnd"/>
      <w:r>
        <w:t xml:space="preserve">/ ists nichts dann falscher </w:t>
      </w:r>
      <w:proofErr w:type="spellStart"/>
      <w:r>
        <w:t>gloub</w:t>
      </w:r>
      <w:proofErr w:type="spellEnd"/>
      <w:r>
        <w:t xml:space="preserve">/ falsche </w:t>
      </w:r>
      <w:proofErr w:type="spellStart"/>
      <w:r>
        <w:t>hoffnung</w:t>
      </w:r>
      <w:proofErr w:type="spellEnd"/>
      <w:r>
        <w:t xml:space="preserve">/ falscher </w:t>
      </w:r>
      <w:proofErr w:type="spellStart"/>
      <w:r>
        <w:t>gottsdienst</w:t>
      </w:r>
      <w:proofErr w:type="spellEnd"/>
      <w:r>
        <w:t xml:space="preserve">/ falsche leer/ </w:t>
      </w:r>
      <w:proofErr w:type="spellStart"/>
      <w:r>
        <w:t>vnnd</w:t>
      </w:r>
      <w:proofErr w:type="spellEnd"/>
      <w:r>
        <w:t xml:space="preserve"> aller falsch. Zur </w:t>
      </w:r>
      <w:proofErr w:type="spellStart"/>
      <w:r>
        <w:t>lincken</w:t>
      </w:r>
      <w:proofErr w:type="spellEnd"/>
      <w:r>
        <w:t xml:space="preserve">/ ist nichts dann </w:t>
      </w:r>
      <w:proofErr w:type="spellStart"/>
      <w:r>
        <w:t>hochmut</w:t>
      </w:r>
      <w:proofErr w:type="spellEnd"/>
      <w:r>
        <w:t xml:space="preserve">/ </w:t>
      </w:r>
      <w:proofErr w:type="spellStart"/>
      <w:r>
        <w:t>gyrigkeit</w:t>
      </w:r>
      <w:proofErr w:type="spellEnd"/>
      <w:r>
        <w:t xml:space="preserve">/ </w:t>
      </w:r>
      <w:proofErr w:type="spellStart"/>
      <w:r>
        <w:t>lestrung</w:t>
      </w:r>
      <w:proofErr w:type="spellEnd"/>
      <w:r>
        <w:t xml:space="preserve">/ </w:t>
      </w:r>
      <w:proofErr w:type="spellStart"/>
      <w:r>
        <w:t>böß</w:t>
      </w:r>
      <w:proofErr w:type="spellEnd"/>
      <w:r>
        <w:t xml:space="preserve"> </w:t>
      </w:r>
      <w:proofErr w:type="spellStart"/>
      <w:r>
        <w:t>lust</w:t>
      </w:r>
      <w:proofErr w:type="spellEnd"/>
      <w:r>
        <w:t xml:space="preserve">/ üppig </w:t>
      </w:r>
      <w:proofErr w:type="spellStart"/>
      <w:r>
        <w:t>fröud</w:t>
      </w:r>
      <w:proofErr w:type="spellEnd"/>
      <w:r>
        <w:t xml:space="preserve">/ </w:t>
      </w:r>
      <w:proofErr w:type="spellStart"/>
      <w:r>
        <w:t>nyd</w:t>
      </w:r>
      <w:proofErr w:type="spellEnd"/>
      <w:r>
        <w:t xml:space="preserve"> </w:t>
      </w:r>
      <w:proofErr w:type="spellStart"/>
      <w:r>
        <w:t>vnd</w:t>
      </w:r>
      <w:proofErr w:type="spellEnd"/>
      <w:r>
        <w:t xml:space="preserve"> hass/ alle </w:t>
      </w:r>
      <w:proofErr w:type="spellStart"/>
      <w:r>
        <w:t>boßheit</w:t>
      </w:r>
      <w:proofErr w:type="spellEnd"/>
      <w:r>
        <w:t xml:space="preserve"> </w:t>
      </w:r>
      <w:proofErr w:type="spellStart"/>
      <w:r>
        <w:t>vnd</w:t>
      </w:r>
      <w:proofErr w:type="spellEnd"/>
      <w:r>
        <w:t xml:space="preserve"> alles falsch </w:t>
      </w:r>
      <w:proofErr w:type="spellStart"/>
      <w:r>
        <w:t>läben</w:t>
      </w:r>
      <w:proofErr w:type="spellEnd"/>
      <w:r>
        <w:t>.</w:t>
      </w:r>
      <w:r>
        <w:br/>
      </w:r>
      <w:proofErr w:type="spellStart"/>
      <w:r>
        <w:t>Erlöß</w:t>
      </w:r>
      <w:proofErr w:type="spellEnd"/>
      <w:r>
        <w:t xml:space="preserve"> </w:t>
      </w:r>
      <w:proofErr w:type="spellStart"/>
      <w:r>
        <w:t>vns</w:t>
      </w:r>
      <w:proofErr w:type="spellEnd"/>
      <w:r>
        <w:t xml:space="preserve"> gütiger Gott/ von dem </w:t>
      </w:r>
      <w:proofErr w:type="spellStart"/>
      <w:r>
        <w:t>vngöttlichen</w:t>
      </w:r>
      <w:proofErr w:type="spellEnd"/>
      <w:r>
        <w:t xml:space="preserve"> </w:t>
      </w:r>
      <w:proofErr w:type="spellStart"/>
      <w:r>
        <w:t>rych</w:t>
      </w:r>
      <w:proofErr w:type="spellEnd"/>
      <w:r>
        <w:t xml:space="preserve">/ Aber das </w:t>
      </w:r>
      <w:proofErr w:type="spellStart"/>
      <w:r>
        <w:t>rych</w:t>
      </w:r>
      <w:proofErr w:type="spellEnd"/>
      <w:r>
        <w:t xml:space="preserve"> </w:t>
      </w:r>
      <w:proofErr w:type="spellStart"/>
      <w:r>
        <w:t>dines</w:t>
      </w:r>
      <w:proofErr w:type="spellEnd"/>
      <w:r>
        <w:t xml:space="preserve"> heiligen </w:t>
      </w:r>
      <w:proofErr w:type="spellStart"/>
      <w:r>
        <w:t>geists</w:t>
      </w:r>
      <w:proofErr w:type="spellEnd"/>
      <w:r>
        <w:t xml:space="preserve">/ </w:t>
      </w:r>
      <w:proofErr w:type="spellStart"/>
      <w:r>
        <w:t>vnd</w:t>
      </w:r>
      <w:proofErr w:type="spellEnd"/>
      <w:r>
        <w:t xml:space="preserve"> </w:t>
      </w:r>
      <w:proofErr w:type="spellStart"/>
      <w:r>
        <w:t>dines</w:t>
      </w:r>
      <w:proofErr w:type="spellEnd"/>
      <w:r>
        <w:t xml:space="preserve"> </w:t>
      </w:r>
      <w:proofErr w:type="spellStart"/>
      <w:r>
        <w:t>suns</w:t>
      </w:r>
      <w:proofErr w:type="spellEnd"/>
      <w:r>
        <w:t xml:space="preserve"> Jesu Christi/ das laß </w:t>
      </w:r>
      <w:proofErr w:type="spellStart"/>
      <w:r>
        <w:t>vns</w:t>
      </w:r>
      <w:proofErr w:type="spellEnd"/>
      <w:r>
        <w:t xml:space="preserve"> </w:t>
      </w:r>
      <w:proofErr w:type="spellStart"/>
      <w:r>
        <w:t>zukummen</w:t>
      </w:r>
      <w:proofErr w:type="spellEnd"/>
      <w:r>
        <w:t xml:space="preserve">/ damit wir also </w:t>
      </w:r>
      <w:proofErr w:type="spellStart"/>
      <w:r>
        <w:t>rych</w:t>
      </w:r>
      <w:proofErr w:type="spellEnd"/>
      <w:r>
        <w:t xml:space="preserve"> </w:t>
      </w:r>
      <w:proofErr w:type="spellStart"/>
      <w:r>
        <w:t>werding</w:t>
      </w:r>
      <w:proofErr w:type="spellEnd"/>
      <w:r>
        <w:t xml:space="preserve"> im </w:t>
      </w:r>
      <w:proofErr w:type="spellStart"/>
      <w:r>
        <w:t>glouben</w:t>
      </w:r>
      <w:proofErr w:type="spellEnd"/>
      <w:r>
        <w:t xml:space="preserve">/ in Gottes </w:t>
      </w:r>
      <w:proofErr w:type="spellStart"/>
      <w:r>
        <w:t>forcht</w:t>
      </w:r>
      <w:proofErr w:type="spellEnd"/>
      <w:r>
        <w:t xml:space="preserve"> </w:t>
      </w:r>
      <w:proofErr w:type="spellStart"/>
      <w:r>
        <w:t>vnd</w:t>
      </w:r>
      <w:proofErr w:type="spellEnd"/>
      <w:r>
        <w:t xml:space="preserve"> liebe/ </w:t>
      </w:r>
      <w:proofErr w:type="spellStart"/>
      <w:r>
        <w:t>wandlind</w:t>
      </w:r>
      <w:proofErr w:type="spellEnd"/>
      <w:r>
        <w:t xml:space="preserve"> also </w:t>
      </w:r>
      <w:proofErr w:type="spellStart"/>
      <w:r>
        <w:t>schlächt</w:t>
      </w:r>
      <w:proofErr w:type="spellEnd"/>
      <w:r>
        <w:t xml:space="preserve"> </w:t>
      </w:r>
      <w:proofErr w:type="spellStart"/>
      <w:r>
        <w:t>vnd</w:t>
      </w:r>
      <w:proofErr w:type="spellEnd"/>
      <w:r>
        <w:t xml:space="preserve"> gerächt hie </w:t>
      </w:r>
      <w:proofErr w:type="spellStart"/>
      <w:r>
        <w:t>imm</w:t>
      </w:r>
      <w:proofErr w:type="spellEnd"/>
      <w:r>
        <w:t xml:space="preserve"> </w:t>
      </w:r>
      <w:proofErr w:type="spellStart"/>
      <w:r>
        <w:t>zyt</w:t>
      </w:r>
      <w:proofErr w:type="spellEnd"/>
      <w:r>
        <w:t xml:space="preserve">/ das </w:t>
      </w:r>
      <w:proofErr w:type="spellStart"/>
      <w:r>
        <w:t>vns</w:t>
      </w:r>
      <w:proofErr w:type="spellEnd"/>
      <w:r>
        <w:t xml:space="preserve"> </w:t>
      </w:r>
      <w:proofErr w:type="spellStart"/>
      <w:r>
        <w:t>ouch</w:t>
      </w:r>
      <w:proofErr w:type="spellEnd"/>
      <w:r>
        <w:t xml:space="preserve"> also nach </w:t>
      </w:r>
      <w:proofErr w:type="spellStart"/>
      <w:r>
        <w:t>disem</w:t>
      </w:r>
      <w:proofErr w:type="spellEnd"/>
      <w:r>
        <w:t xml:space="preserve"> </w:t>
      </w:r>
      <w:proofErr w:type="spellStart"/>
      <w:r>
        <w:t>zyt</w:t>
      </w:r>
      <w:proofErr w:type="spellEnd"/>
      <w:r>
        <w:t xml:space="preserve"> </w:t>
      </w:r>
      <w:proofErr w:type="spellStart"/>
      <w:r>
        <w:t>zukumme</w:t>
      </w:r>
      <w:proofErr w:type="spellEnd"/>
      <w:r>
        <w:t xml:space="preserve"> das ewig </w:t>
      </w:r>
      <w:proofErr w:type="spellStart"/>
      <w:r>
        <w:t>rych</w:t>
      </w:r>
      <w:proofErr w:type="spellEnd"/>
      <w:r>
        <w:t xml:space="preserve">/ Amen. </w:t>
      </w:r>
    </w:p>
    <w:p w14:paraId="4400ED67" w14:textId="77777777" w:rsidR="00B33120" w:rsidRDefault="00B33120" w:rsidP="00B33120">
      <w:pPr>
        <w:pStyle w:val="StandardWeb"/>
      </w:pPr>
      <w:r>
        <w:rPr>
          <w:rStyle w:val="Fett"/>
          <w:rFonts w:eastAsiaTheme="majorEastAsia"/>
        </w:rPr>
        <w:t xml:space="preserve">Din will der </w:t>
      </w:r>
      <w:proofErr w:type="spellStart"/>
      <w:r>
        <w:rPr>
          <w:rStyle w:val="Fett"/>
          <w:rFonts w:eastAsiaTheme="majorEastAsia"/>
        </w:rPr>
        <w:t>gschäch</w:t>
      </w:r>
      <w:proofErr w:type="spellEnd"/>
      <w:r>
        <w:rPr>
          <w:rStyle w:val="Fett"/>
          <w:rFonts w:eastAsiaTheme="majorEastAsia"/>
        </w:rPr>
        <w:t xml:space="preserve"> </w:t>
      </w:r>
      <w:proofErr w:type="spellStart"/>
      <w:r>
        <w:rPr>
          <w:rStyle w:val="Fett"/>
          <w:rFonts w:eastAsiaTheme="majorEastAsia"/>
        </w:rPr>
        <w:t>vff</w:t>
      </w:r>
      <w:proofErr w:type="spellEnd"/>
      <w:r>
        <w:rPr>
          <w:rStyle w:val="Fett"/>
          <w:rFonts w:eastAsiaTheme="majorEastAsia"/>
        </w:rPr>
        <w:t xml:space="preserve"> erden wie </w:t>
      </w:r>
      <w:proofErr w:type="spellStart"/>
      <w:r>
        <w:rPr>
          <w:rStyle w:val="Fett"/>
          <w:rFonts w:eastAsiaTheme="majorEastAsia"/>
        </w:rPr>
        <w:t>imm</w:t>
      </w:r>
      <w:proofErr w:type="spellEnd"/>
      <w:r>
        <w:rPr>
          <w:rStyle w:val="Fett"/>
          <w:rFonts w:eastAsiaTheme="majorEastAsia"/>
        </w:rPr>
        <w:t xml:space="preserve"> </w:t>
      </w:r>
      <w:proofErr w:type="spellStart"/>
      <w:r>
        <w:rPr>
          <w:rStyle w:val="Fett"/>
          <w:rFonts w:eastAsiaTheme="majorEastAsia"/>
        </w:rPr>
        <w:t>himmel</w:t>
      </w:r>
      <w:proofErr w:type="spellEnd"/>
      <w:r>
        <w:rPr>
          <w:rStyle w:val="Fett"/>
          <w:rFonts w:eastAsiaTheme="majorEastAsia"/>
        </w:rPr>
        <w:t>.</w:t>
      </w:r>
      <w:r>
        <w:br/>
        <w:t xml:space="preserve">Ach </w:t>
      </w:r>
      <w:proofErr w:type="spellStart"/>
      <w:r>
        <w:t>vnser</w:t>
      </w:r>
      <w:proofErr w:type="spellEnd"/>
      <w:r>
        <w:t xml:space="preserve"> </w:t>
      </w:r>
      <w:proofErr w:type="spellStart"/>
      <w:r>
        <w:t>vatter</w:t>
      </w:r>
      <w:proofErr w:type="spellEnd"/>
      <w:r>
        <w:t xml:space="preserve"> </w:t>
      </w:r>
      <w:proofErr w:type="spellStart"/>
      <w:r>
        <w:t>imm</w:t>
      </w:r>
      <w:proofErr w:type="spellEnd"/>
      <w:r>
        <w:t xml:space="preserve"> </w:t>
      </w:r>
      <w:proofErr w:type="spellStart"/>
      <w:r>
        <w:t>himmel</w:t>
      </w:r>
      <w:proofErr w:type="spellEnd"/>
      <w:r>
        <w:t xml:space="preserve">/ wie </w:t>
      </w:r>
      <w:proofErr w:type="spellStart"/>
      <w:r>
        <w:t>hand</w:t>
      </w:r>
      <w:proofErr w:type="spellEnd"/>
      <w:r>
        <w:t xml:space="preserve"> wir alle so ein bösen willen/ zu allem das gut ist/ </w:t>
      </w:r>
      <w:proofErr w:type="spellStart"/>
      <w:r>
        <w:t>vnd</w:t>
      </w:r>
      <w:proofErr w:type="spellEnd"/>
      <w:r>
        <w:t xml:space="preserve"> sind so </w:t>
      </w:r>
      <w:proofErr w:type="spellStart"/>
      <w:r>
        <w:t>fry</w:t>
      </w:r>
      <w:proofErr w:type="spellEnd"/>
      <w:r>
        <w:t xml:space="preserve"> willig gegen allem das </w:t>
      </w:r>
      <w:proofErr w:type="spellStart"/>
      <w:r>
        <w:t>böß</w:t>
      </w:r>
      <w:proofErr w:type="spellEnd"/>
      <w:r>
        <w:t xml:space="preserve"> ist. Wie </w:t>
      </w:r>
      <w:proofErr w:type="spellStart"/>
      <w:r>
        <w:t>nemmend</w:t>
      </w:r>
      <w:proofErr w:type="spellEnd"/>
      <w:r>
        <w:t xml:space="preserve"> wir </w:t>
      </w:r>
      <w:proofErr w:type="spellStart"/>
      <w:r>
        <w:t>ouch</w:t>
      </w:r>
      <w:proofErr w:type="spellEnd"/>
      <w:r>
        <w:t xml:space="preserve"> alle ding so für übel </w:t>
      </w:r>
      <w:proofErr w:type="spellStart"/>
      <w:r>
        <w:t>vf</w:t>
      </w:r>
      <w:proofErr w:type="spellEnd"/>
      <w:r>
        <w:t xml:space="preserve">/ was du redest/ thust/ oder gegen </w:t>
      </w:r>
      <w:proofErr w:type="spellStart"/>
      <w:r>
        <w:t>vns</w:t>
      </w:r>
      <w:proofErr w:type="spellEnd"/>
      <w:r>
        <w:t xml:space="preserve"> </w:t>
      </w:r>
      <w:proofErr w:type="spellStart"/>
      <w:r>
        <w:t>handlest</w:t>
      </w:r>
      <w:proofErr w:type="spellEnd"/>
      <w:r>
        <w:t xml:space="preserve">. Gib </w:t>
      </w:r>
      <w:proofErr w:type="spellStart"/>
      <w:r>
        <w:t>vns</w:t>
      </w:r>
      <w:proofErr w:type="spellEnd"/>
      <w:r>
        <w:t xml:space="preserve"> gütiger Gott/ einen </w:t>
      </w:r>
      <w:proofErr w:type="spellStart"/>
      <w:r>
        <w:t>sterckeren</w:t>
      </w:r>
      <w:proofErr w:type="spellEnd"/>
      <w:r>
        <w:t xml:space="preserve"> willen wider die </w:t>
      </w:r>
      <w:proofErr w:type="spellStart"/>
      <w:r>
        <w:t>sünd</w:t>
      </w:r>
      <w:proofErr w:type="spellEnd"/>
      <w:r>
        <w:t xml:space="preserve">/ </w:t>
      </w:r>
      <w:proofErr w:type="spellStart"/>
      <w:r>
        <w:t>vnd</w:t>
      </w:r>
      <w:proofErr w:type="spellEnd"/>
      <w:r>
        <w:t xml:space="preserve"> einen bessern zu allen </w:t>
      </w:r>
      <w:proofErr w:type="spellStart"/>
      <w:r>
        <w:t>tugenden</w:t>
      </w:r>
      <w:proofErr w:type="spellEnd"/>
      <w:r>
        <w:t xml:space="preserve">/ </w:t>
      </w:r>
      <w:proofErr w:type="spellStart"/>
      <w:r>
        <w:t>vnnd</w:t>
      </w:r>
      <w:proofErr w:type="spellEnd"/>
      <w:r>
        <w:t xml:space="preserve"> das wir in allem </w:t>
      </w:r>
      <w:proofErr w:type="spellStart"/>
      <w:r>
        <w:t>zytlichem</w:t>
      </w:r>
      <w:proofErr w:type="spellEnd"/>
      <w:r>
        <w:t xml:space="preserve"> </w:t>
      </w:r>
      <w:proofErr w:type="spellStart"/>
      <w:r>
        <w:t>lyden</w:t>
      </w:r>
      <w:proofErr w:type="spellEnd"/>
      <w:r>
        <w:t xml:space="preserve">/ </w:t>
      </w:r>
      <w:proofErr w:type="spellStart"/>
      <w:r>
        <w:t>din</w:t>
      </w:r>
      <w:proofErr w:type="spellEnd"/>
      <w:r>
        <w:t xml:space="preserve"> </w:t>
      </w:r>
      <w:proofErr w:type="spellStart"/>
      <w:r>
        <w:t>vätterlichen</w:t>
      </w:r>
      <w:proofErr w:type="spellEnd"/>
      <w:r>
        <w:t xml:space="preserve"> willen </w:t>
      </w:r>
      <w:proofErr w:type="spellStart"/>
      <w:r>
        <w:t>erkennind</w:t>
      </w:r>
      <w:proofErr w:type="spellEnd"/>
      <w:r>
        <w:t xml:space="preserve">/ </w:t>
      </w:r>
      <w:proofErr w:type="spellStart"/>
      <w:r>
        <w:t>vnnd</w:t>
      </w:r>
      <w:proofErr w:type="spellEnd"/>
      <w:r>
        <w:t xml:space="preserve"> darnach </w:t>
      </w:r>
      <w:proofErr w:type="spellStart"/>
      <w:r>
        <w:t>läbind</w:t>
      </w:r>
      <w:proofErr w:type="spellEnd"/>
      <w:r>
        <w:t xml:space="preserve">/ wie alle Engel </w:t>
      </w:r>
      <w:proofErr w:type="spellStart"/>
      <w:r>
        <w:t>vnd</w:t>
      </w:r>
      <w:proofErr w:type="spellEnd"/>
      <w:r>
        <w:t xml:space="preserve"> heiligen </w:t>
      </w:r>
      <w:proofErr w:type="spellStart"/>
      <w:r>
        <w:t>imm</w:t>
      </w:r>
      <w:proofErr w:type="spellEnd"/>
      <w:r>
        <w:t xml:space="preserve"> </w:t>
      </w:r>
      <w:proofErr w:type="spellStart"/>
      <w:r>
        <w:t>himmel</w:t>
      </w:r>
      <w:proofErr w:type="spellEnd"/>
      <w:r>
        <w:t xml:space="preserve"> darnach </w:t>
      </w:r>
      <w:proofErr w:type="spellStart"/>
      <w:r>
        <w:t>läbend</w:t>
      </w:r>
      <w:proofErr w:type="spellEnd"/>
      <w:r>
        <w:t xml:space="preserve">/ Amen. </w:t>
      </w:r>
    </w:p>
    <w:p w14:paraId="72A0713D" w14:textId="77777777" w:rsidR="00B33120" w:rsidRDefault="00B33120" w:rsidP="00B33120">
      <w:pPr>
        <w:pStyle w:val="StandardWeb"/>
      </w:pPr>
      <w:r>
        <w:rPr>
          <w:rStyle w:val="Fett"/>
          <w:rFonts w:eastAsiaTheme="majorEastAsia"/>
        </w:rPr>
        <w:t xml:space="preserve">unser täglich </w:t>
      </w:r>
      <w:proofErr w:type="spellStart"/>
      <w:r>
        <w:rPr>
          <w:rStyle w:val="Fett"/>
          <w:rFonts w:eastAsiaTheme="majorEastAsia"/>
        </w:rPr>
        <w:t>brot</w:t>
      </w:r>
      <w:proofErr w:type="spellEnd"/>
      <w:r>
        <w:rPr>
          <w:rStyle w:val="Fett"/>
          <w:rFonts w:eastAsiaTheme="majorEastAsia"/>
        </w:rPr>
        <w:t xml:space="preserve"> gib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hüt</w:t>
      </w:r>
      <w:proofErr w:type="spellEnd"/>
      <w:r>
        <w:rPr>
          <w:rStyle w:val="Fett"/>
          <w:rFonts w:eastAsiaTheme="majorEastAsia"/>
        </w:rPr>
        <w:t>.</w:t>
      </w:r>
      <w:r>
        <w:br/>
        <w:t xml:space="preserve">Ach </w:t>
      </w:r>
      <w:proofErr w:type="spellStart"/>
      <w:r>
        <w:t>vnser</w:t>
      </w:r>
      <w:proofErr w:type="spellEnd"/>
      <w:r>
        <w:t xml:space="preserve"> </w:t>
      </w:r>
      <w:proofErr w:type="spellStart"/>
      <w:r>
        <w:t>vatter</w:t>
      </w:r>
      <w:proofErr w:type="spellEnd"/>
      <w:r>
        <w:t xml:space="preserve"> </w:t>
      </w:r>
      <w:proofErr w:type="spellStart"/>
      <w:r>
        <w:t>imm</w:t>
      </w:r>
      <w:proofErr w:type="spellEnd"/>
      <w:r>
        <w:t xml:space="preserve"> </w:t>
      </w:r>
      <w:proofErr w:type="spellStart"/>
      <w:r>
        <w:t>himmel</w:t>
      </w:r>
      <w:proofErr w:type="spellEnd"/>
      <w:r>
        <w:t xml:space="preserve">/ behüt </w:t>
      </w:r>
      <w:proofErr w:type="spellStart"/>
      <w:r>
        <w:t>vns</w:t>
      </w:r>
      <w:proofErr w:type="spellEnd"/>
      <w:r>
        <w:t xml:space="preserve"> vor übriger sorg der </w:t>
      </w:r>
      <w:proofErr w:type="spellStart"/>
      <w:r>
        <w:t>narung</w:t>
      </w:r>
      <w:proofErr w:type="spellEnd"/>
      <w:r>
        <w:t xml:space="preserve">/ sonderlich aber vor der </w:t>
      </w:r>
      <w:proofErr w:type="spellStart"/>
      <w:r>
        <w:t>gytigkeit</w:t>
      </w:r>
      <w:proofErr w:type="spellEnd"/>
      <w:r>
        <w:t xml:space="preserve">/ damit wir </w:t>
      </w:r>
      <w:proofErr w:type="spellStart"/>
      <w:r>
        <w:t>nit</w:t>
      </w:r>
      <w:proofErr w:type="spellEnd"/>
      <w:r>
        <w:t xml:space="preserve"> vom </w:t>
      </w:r>
      <w:proofErr w:type="spellStart"/>
      <w:r>
        <w:t>glouben</w:t>
      </w:r>
      <w:proofErr w:type="spellEnd"/>
      <w:r>
        <w:t xml:space="preserve"> </w:t>
      </w:r>
      <w:proofErr w:type="spellStart"/>
      <w:r>
        <w:t>irrs</w:t>
      </w:r>
      <w:proofErr w:type="spellEnd"/>
      <w:r>
        <w:t xml:space="preserve"> </w:t>
      </w:r>
      <w:proofErr w:type="spellStart"/>
      <w:r>
        <w:t>gangind</w:t>
      </w:r>
      <w:proofErr w:type="spellEnd"/>
      <w:r>
        <w:t xml:space="preserve">. </w:t>
      </w:r>
      <w:proofErr w:type="spellStart"/>
      <w:r>
        <w:t>Beüt</w:t>
      </w:r>
      <w:proofErr w:type="spellEnd"/>
      <w:r>
        <w:t xml:space="preserve"> </w:t>
      </w:r>
      <w:proofErr w:type="spellStart"/>
      <w:r>
        <w:t>vnns</w:t>
      </w:r>
      <w:proofErr w:type="spellEnd"/>
      <w:r>
        <w:t xml:space="preserve"> aber </w:t>
      </w:r>
      <w:proofErr w:type="spellStart"/>
      <w:r>
        <w:t>ouch</w:t>
      </w:r>
      <w:proofErr w:type="spellEnd"/>
      <w:r>
        <w:t xml:space="preserve"> vorm </w:t>
      </w:r>
      <w:proofErr w:type="spellStart"/>
      <w:r>
        <w:t>bättel</w:t>
      </w:r>
      <w:proofErr w:type="spellEnd"/>
      <w:r>
        <w:t xml:space="preserve"> </w:t>
      </w:r>
      <w:proofErr w:type="spellStart"/>
      <w:r>
        <w:t>vnnd</w:t>
      </w:r>
      <w:proofErr w:type="spellEnd"/>
      <w:r>
        <w:t xml:space="preserve"> hungers not. Gib </w:t>
      </w:r>
      <w:proofErr w:type="spellStart"/>
      <w:r>
        <w:t>vns</w:t>
      </w:r>
      <w:proofErr w:type="spellEnd"/>
      <w:r>
        <w:t xml:space="preserve"> </w:t>
      </w:r>
      <w:proofErr w:type="spellStart"/>
      <w:r>
        <w:t>äben</w:t>
      </w:r>
      <w:proofErr w:type="spellEnd"/>
      <w:r>
        <w:t xml:space="preserve"> </w:t>
      </w:r>
      <w:proofErr w:type="spellStart"/>
      <w:r>
        <w:t>vnser</w:t>
      </w:r>
      <w:proofErr w:type="spellEnd"/>
      <w:r>
        <w:t xml:space="preserve"> täglich </w:t>
      </w:r>
      <w:proofErr w:type="spellStart"/>
      <w:r>
        <w:t>brot</w:t>
      </w:r>
      <w:proofErr w:type="spellEnd"/>
      <w:r>
        <w:t xml:space="preserve">. </w:t>
      </w:r>
      <w:proofErr w:type="spellStart"/>
      <w:r>
        <w:t>vil</w:t>
      </w:r>
      <w:proofErr w:type="spellEnd"/>
      <w:r>
        <w:t xml:space="preserve"> </w:t>
      </w:r>
      <w:proofErr w:type="spellStart"/>
      <w:r>
        <w:t>mer</w:t>
      </w:r>
      <w:proofErr w:type="spellEnd"/>
      <w:r>
        <w:t xml:space="preserve"> aber wellest </w:t>
      </w:r>
      <w:proofErr w:type="spellStart"/>
      <w:r>
        <w:t>vnns</w:t>
      </w:r>
      <w:proofErr w:type="spellEnd"/>
      <w:r>
        <w:t xml:space="preserve"> all tag </w:t>
      </w:r>
      <w:proofErr w:type="spellStart"/>
      <w:r>
        <w:t>spysen</w:t>
      </w:r>
      <w:proofErr w:type="spellEnd"/>
      <w:r>
        <w:t xml:space="preserve"> an </w:t>
      </w:r>
      <w:proofErr w:type="spellStart"/>
      <w:r>
        <w:t>vnsern</w:t>
      </w:r>
      <w:proofErr w:type="spellEnd"/>
      <w:r>
        <w:t xml:space="preserve"> armen </w:t>
      </w:r>
      <w:proofErr w:type="spellStart"/>
      <w:r>
        <w:t>seelen</w:t>
      </w:r>
      <w:proofErr w:type="spellEnd"/>
      <w:r>
        <w:t xml:space="preserve">/ mit </w:t>
      </w:r>
      <w:proofErr w:type="spellStart"/>
      <w:r>
        <w:t>dinen</w:t>
      </w:r>
      <w:proofErr w:type="spellEnd"/>
      <w:r>
        <w:t xml:space="preserve"> heiligen </w:t>
      </w:r>
      <w:proofErr w:type="spellStart"/>
      <w:r>
        <w:t>wortenn</w:t>
      </w:r>
      <w:proofErr w:type="spellEnd"/>
      <w:r>
        <w:t xml:space="preserve"> </w:t>
      </w:r>
      <w:proofErr w:type="spellStart"/>
      <w:r>
        <w:t>vnd</w:t>
      </w:r>
      <w:proofErr w:type="spellEnd"/>
      <w:r>
        <w:t xml:space="preserve"> </w:t>
      </w:r>
      <w:proofErr w:type="spellStart"/>
      <w:r>
        <w:t>wercken</w:t>
      </w:r>
      <w:proofErr w:type="spellEnd"/>
      <w:r>
        <w:t xml:space="preserve">/ </w:t>
      </w:r>
      <w:proofErr w:type="spellStart"/>
      <w:r>
        <w:t>voruß</w:t>
      </w:r>
      <w:proofErr w:type="spellEnd"/>
      <w:r>
        <w:t xml:space="preserve"> mit den </w:t>
      </w:r>
      <w:proofErr w:type="spellStart"/>
      <w:r>
        <w:t>gnaden</w:t>
      </w:r>
      <w:proofErr w:type="spellEnd"/>
      <w:r>
        <w:t xml:space="preserve"> </w:t>
      </w:r>
      <w:proofErr w:type="spellStart"/>
      <w:r>
        <w:t>dines</w:t>
      </w:r>
      <w:proofErr w:type="spellEnd"/>
      <w:r>
        <w:t xml:space="preserve"> heiligen </w:t>
      </w:r>
      <w:proofErr w:type="spellStart"/>
      <w:r>
        <w:t>geists</w:t>
      </w:r>
      <w:proofErr w:type="spellEnd"/>
      <w:r>
        <w:t xml:space="preserve">/ in </w:t>
      </w:r>
      <w:proofErr w:type="spellStart"/>
      <w:r>
        <w:t>vnsern</w:t>
      </w:r>
      <w:proofErr w:type="spellEnd"/>
      <w:r>
        <w:t xml:space="preserve"> </w:t>
      </w:r>
      <w:proofErr w:type="spellStart"/>
      <w:r>
        <w:t>hertzen</w:t>
      </w:r>
      <w:proofErr w:type="spellEnd"/>
      <w:r>
        <w:t xml:space="preserve"> </w:t>
      </w:r>
      <w:proofErr w:type="spellStart"/>
      <w:r>
        <w:t>vnd</w:t>
      </w:r>
      <w:proofErr w:type="spellEnd"/>
      <w:r>
        <w:t xml:space="preserve"> </w:t>
      </w:r>
      <w:proofErr w:type="spellStart"/>
      <w:r>
        <w:t>läben</w:t>
      </w:r>
      <w:proofErr w:type="spellEnd"/>
      <w:r>
        <w:t xml:space="preserve">. Gütiger Gott/ erhalt </w:t>
      </w:r>
      <w:proofErr w:type="spellStart"/>
      <w:r>
        <w:t>vnd</w:t>
      </w:r>
      <w:proofErr w:type="spellEnd"/>
      <w:r>
        <w:t xml:space="preserve"> </w:t>
      </w:r>
      <w:proofErr w:type="spellStart"/>
      <w:r>
        <w:t>erneer</w:t>
      </w:r>
      <w:proofErr w:type="spellEnd"/>
      <w:r>
        <w:t xml:space="preserve"> du </w:t>
      </w:r>
      <w:proofErr w:type="spellStart"/>
      <w:r>
        <w:t>vns</w:t>
      </w:r>
      <w:proofErr w:type="spellEnd"/>
      <w:r>
        <w:t xml:space="preserve"> also täglich/ an </w:t>
      </w:r>
      <w:proofErr w:type="spellStart"/>
      <w:r>
        <w:t>lyb</w:t>
      </w:r>
      <w:proofErr w:type="spellEnd"/>
      <w:r>
        <w:t xml:space="preserve"> </w:t>
      </w:r>
      <w:proofErr w:type="spellStart"/>
      <w:r>
        <w:t>vnd</w:t>
      </w:r>
      <w:proofErr w:type="spellEnd"/>
      <w:r>
        <w:t xml:space="preserve"> </w:t>
      </w:r>
      <w:proofErr w:type="spellStart"/>
      <w:r>
        <w:t>seel</w:t>
      </w:r>
      <w:proofErr w:type="spellEnd"/>
      <w:r>
        <w:t xml:space="preserve">/ Amen. </w:t>
      </w:r>
    </w:p>
    <w:p w14:paraId="102535C9" w14:textId="77777777" w:rsidR="00B33120" w:rsidRDefault="00B33120" w:rsidP="00B33120">
      <w:pPr>
        <w:pStyle w:val="StandardWeb"/>
      </w:pPr>
      <w:r>
        <w:rPr>
          <w:rStyle w:val="Fett"/>
          <w:rFonts w:eastAsiaTheme="majorEastAsia"/>
        </w:rPr>
        <w:t xml:space="preserve">und vergib </w:t>
      </w:r>
      <w:proofErr w:type="spellStart"/>
      <w:r>
        <w:rPr>
          <w:rStyle w:val="Fett"/>
          <w:rFonts w:eastAsiaTheme="majorEastAsia"/>
        </w:rPr>
        <w:t>vns</w:t>
      </w:r>
      <w:proofErr w:type="spellEnd"/>
      <w:r>
        <w:rPr>
          <w:rStyle w:val="Fett"/>
          <w:rFonts w:eastAsiaTheme="majorEastAsia"/>
        </w:rPr>
        <w:t xml:space="preserve"> </w:t>
      </w:r>
      <w:proofErr w:type="spellStart"/>
      <w:r>
        <w:rPr>
          <w:rStyle w:val="Fett"/>
          <w:rFonts w:eastAsiaTheme="majorEastAsia"/>
        </w:rPr>
        <w:t>vnser</w:t>
      </w:r>
      <w:proofErr w:type="spellEnd"/>
      <w:r>
        <w:rPr>
          <w:rStyle w:val="Fett"/>
          <w:rFonts w:eastAsiaTheme="majorEastAsia"/>
        </w:rPr>
        <w:t xml:space="preserve"> schuld/ als wir </w:t>
      </w:r>
      <w:proofErr w:type="spellStart"/>
      <w:r>
        <w:rPr>
          <w:rStyle w:val="Fett"/>
          <w:rFonts w:eastAsiaTheme="majorEastAsia"/>
        </w:rPr>
        <w:t>ouch</w:t>
      </w:r>
      <w:proofErr w:type="spellEnd"/>
      <w:r>
        <w:rPr>
          <w:rStyle w:val="Fett"/>
          <w:rFonts w:eastAsiaTheme="majorEastAsia"/>
        </w:rPr>
        <w:t xml:space="preserve"> vergebend </w:t>
      </w:r>
      <w:proofErr w:type="spellStart"/>
      <w:r>
        <w:rPr>
          <w:rStyle w:val="Fett"/>
          <w:rFonts w:eastAsiaTheme="majorEastAsia"/>
        </w:rPr>
        <w:t>vnsern</w:t>
      </w:r>
      <w:proofErr w:type="spellEnd"/>
      <w:r>
        <w:rPr>
          <w:rStyle w:val="Fett"/>
          <w:rFonts w:eastAsiaTheme="majorEastAsia"/>
        </w:rPr>
        <w:t xml:space="preserve"> </w:t>
      </w:r>
      <w:proofErr w:type="spellStart"/>
      <w:r>
        <w:rPr>
          <w:rStyle w:val="Fett"/>
          <w:rFonts w:eastAsiaTheme="majorEastAsia"/>
        </w:rPr>
        <w:t>schuldigern</w:t>
      </w:r>
      <w:proofErr w:type="spellEnd"/>
      <w:r>
        <w:rPr>
          <w:rStyle w:val="Fett"/>
          <w:rFonts w:eastAsiaTheme="majorEastAsia"/>
        </w:rPr>
        <w:t>.</w:t>
      </w:r>
      <w:r>
        <w:br/>
        <w:t xml:space="preserve">Ach </w:t>
      </w:r>
      <w:proofErr w:type="spellStart"/>
      <w:r>
        <w:t>vnser</w:t>
      </w:r>
      <w:proofErr w:type="spellEnd"/>
      <w:r>
        <w:t xml:space="preserve"> </w:t>
      </w:r>
      <w:proofErr w:type="spellStart"/>
      <w:r>
        <w:t>vatter</w:t>
      </w:r>
      <w:proofErr w:type="spellEnd"/>
      <w:r>
        <w:t xml:space="preserve">/ wie </w:t>
      </w:r>
      <w:proofErr w:type="spellStart"/>
      <w:r>
        <w:t>hand</w:t>
      </w:r>
      <w:proofErr w:type="spellEnd"/>
      <w:r>
        <w:t xml:space="preserve"> wir alle so </w:t>
      </w:r>
      <w:proofErr w:type="spellStart"/>
      <w:r>
        <w:t>vil</w:t>
      </w:r>
      <w:proofErr w:type="spellEnd"/>
      <w:r>
        <w:t xml:space="preserve"> </w:t>
      </w:r>
      <w:proofErr w:type="spellStart"/>
      <w:r>
        <w:t>frömmder</w:t>
      </w:r>
      <w:proofErr w:type="spellEnd"/>
      <w:r>
        <w:t xml:space="preserve"> </w:t>
      </w:r>
      <w:proofErr w:type="spellStart"/>
      <w:r>
        <w:t>vnd</w:t>
      </w:r>
      <w:proofErr w:type="spellEnd"/>
      <w:r>
        <w:t xml:space="preserve"> eigner schuld. O gerechter Gott/ wie ist </w:t>
      </w:r>
      <w:proofErr w:type="spellStart"/>
      <w:r>
        <w:t>vnser</w:t>
      </w:r>
      <w:proofErr w:type="spellEnd"/>
      <w:r>
        <w:t xml:space="preserve"> </w:t>
      </w:r>
      <w:proofErr w:type="spellStart"/>
      <w:r>
        <w:t>hertz</w:t>
      </w:r>
      <w:proofErr w:type="spellEnd"/>
      <w:r>
        <w:t xml:space="preserve"> </w:t>
      </w:r>
      <w:proofErr w:type="spellStart"/>
      <w:r>
        <w:t>vnnd</w:t>
      </w:r>
      <w:proofErr w:type="spellEnd"/>
      <w:r>
        <w:t xml:space="preserve"> </w:t>
      </w:r>
      <w:proofErr w:type="spellStart"/>
      <w:r>
        <w:t>läben</w:t>
      </w:r>
      <w:proofErr w:type="spellEnd"/>
      <w:r>
        <w:t xml:space="preserve"> so </w:t>
      </w:r>
      <w:proofErr w:type="spellStart"/>
      <w:r>
        <w:t>vngerecht</w:t>
      </w:r>
      <w:proofErr w:type="spellEnd"/>
      <w:r>
        <w:t xml:space="preserve">/ wie redend wir so übel/ wie </w:t>
      </w:r>
      <w:proofErr w:type="spellStart"/>
      <w:r>
        <w:t>thund</w:t>
      </w:r>
      <w:proofErr w:type="spellEnd"/>
      <w:r>
        <w:t xml:space="preserve"> wir so übel/ wie ist es doch alles so grosse schuld/ was in </w:t>
      </w:r>
      <w:proofErr w:type="spellStart"/>
      <w:r>
        <w:t>vns</w:t>
      </w:r>
      <w:proofErr w:type="spellEnd"/>
      <w:r>
        <w:t xml:space="preserve"> </w:t>
      </w:r>
      <w:proofErr w:type="spellStart"/>
      <w:r>
        <w:t>vnnd</w:t>
      </w:r>
      <w:proofErr w:type="spellEnd"/>
      <w:r>
        <w:t xml:space="preserve"> an </w:t>
      </w:r>
      <w:proofErr w:type="spellStart"/>
      <w:r>
        <w:t>vns</w:t>
      </w:r>
      <w:proofErr w:type="spellEnd"/>
      <w:r>
        <w:t xml:space="preserve">. O wie machend wir on </w:t>
      </w:r>
      <w:proofErr w:type="spellStart"/>
      <w:r>
        <w:t>vnderlaß</w:t>
      </w:r>
      <w:proofErr w:type="spellEnd"/>
      <w:r>
        <w:t xml:space="preserve"> ein schuld </w:t>
      </w:r>
      <w:proofErr w:type="spellStart"/>
      <w:r>
        <w:t>vff</w:t>
      </w:r>
      <w:proofErr w:type="spellEnd"/>
      <w:r>
        <w:t xml:space="preserve"> die andern. Gütiger Gott/ </w:t>
      </w:r>
      <w:proofErr w:type="spellStart"/>
      <w:r>
        <w:t>verzych</w:t>
      </w:r>
      <w:proofErr w:type="spellEnd"/>
      <w:r>
        <w:t xml:space="preserve"> </w:t>
      </w:r>
      <w:proofErr w:type="spellStart"/>
      <w:r>
        <w:t>vns</w:t>
      </w:r>
      <w:proofErr w:type="spellEnd"/>
      <w:r>
        <w:t xml:space="preserve"> aber all </w:t>
      </w:r>
      <w:proofErr w:type="spellStart"/>
      <w:r>
        <w:t>vnser</w:t>
      </w:r>
      <w:proofErr w:type="spellEnd"/>
      <w:r>
        <w:t xml:space="preserve"> grosse </w:t>
      </w:r>
      <w:proofErr w:type="spellStart"/>
      <w:r>
        <w:t>sünd</w:t>
      </w:r>
      <w:proofErr w:type="spellEnd"/>
      <w:r>
        <w:t xml:space="preserve"> </w:t>
      </w:r>
      <w:proofErr w:type="spellStart"/>
      <w:r>
        <w:t>vnd</w:t>
      </w:r>
      <w:proofErr w:type="spellEnd"/>
      <w:r>
        <w:t xml:space="preserve"> schuld. </w:t>
      </w:r>
      <w:proofErr w:type="spellStart"/>
      <w:r>
        <w:t>vnd</w:t>
      </w:r>
      <w:proofErr w:type="spellEnd"/>
      <w:r>
        <w:t xml:space="preserve"> </w:t>
      </w:r>
      <w:proofErr w:type="spellStart"/>
      <w:r>
        <w:t>diewyl</w:t>
      </w:r>
      <w:proofErr w:type="spellEnd"/>
      <w:r>
        <w:t xml:space="preserve"> du </w:t>
      </w:r>
      <w:proofErr w:type="spellStart"/>
      <w:r>
        <w:t>vns</w:t>
      </w:r>
      <w:proofErr w:type="spellEnd"/>
      <w:r>
        <w:t xml:space="preserve"> </w:t>
      </w:r>
      <w:proofErr w:type="spellStart"/>
      <w:r>
        <w:t>verzyhen</w:t>
      </w:r>
      <w:proofErr w:type="spellEnd"/>
      <w:r>
        <w:t xml:space="preserve"> </w:t>
      </w:r>
      <w:proofErr w:type="spellStart"/>
      <w:r>
        <w:t>wilt</w:t>
      </w:r>
      <w:proofErr w:type="spellEnd"/>
      <w:r>
        <w:t xml:space="preserve">/ wie wir </w:t>
      </w:r>
      <w:proofErr w:type="spellStart"/>
      <w:r>
        <w:t>verzyhend</w:t>
      </w:r>
      <w:proofErr w:type="spellEnd"/>
      <w:r>
        <w:t xml:space="preserve">/ so gib </w:t>
      </w:r>
      <w:proofErr w:type="spellStart"/>
      <w:r>
        <w:t>vns</w:t>
      </w:r>
      <w:proofErr w:type="spellEnd"/>
      <w:r>
        <w:t xml:space="preserve"> ewiger Gott/ </w:t>
      </w:r>
      <w:proofErr w:type="spellStart"/>
      <w:r>
        <w:t>hertz</w:t>
      </w:r>
      <w:proofErr w:type="spellEnd"/>
      <w:r>
        <w:t xml:space="preserve"> </w:t>
      </w:r>
      <w:proofErr w:type="spellStart"/>
      <w:r>
        <w:t>vnd</w:t>
      </w:r>
      <w:proofErr w:type="spellEnd"/>
      <w:r>
        <w:t xml:space="preserve"> willen/ das wir </w:t>
      </w:r>
      <w:proofErr w:type="spellStart"/>
      <w:r>
        <w:t>solchs</w:t>
      </w:r>
      <w:proofErr w:type="spellEnd"/>
      <w:r>
        <w:t xml:space="preserve"> </w:t>
      </w:r>
      <w:proofErr w:type="spellStart"/>
      <w:r>
        <w:t>thynd</w:t>
      </w:r>
      <w:proofErr w:type="spellEnd"/>
      <w:r>
        <w:t xml:space="preserve">/ </w:t>
      </w:r>
      <w:proofErr w:type="spellStart"/>
      <w:r>
        <w:t>vnd</w:t>
      </w:r>
      <w:proofErr w:type="spellEnd"/>
      <w:r>
        <w:t xml:space="preserve"> </w:t>
      </w:r>
      <w:proofErr w:type="spellStart"/>
      <w:r>
        <w:t>vns</w:t>
      </w:r>
      <w:proofErr w:type="spellEnd"/>
      <w:r>
        <w:t xml:space="preserve"> in der liebe gegen allen </w:t>
      </w:r>
      <w:proofErr w:type="spellStart"/>
      <w:r>
        <w:t>vnsern</w:t>
      </w:r>
      <w:proofErr w:type="spellEnd"/>
      <w:r>
        <w:t xml:space="preserve"> </w:t>
      </w:r>
      <w:proofErr w:type="spellStart"/>
      <w:r>
        <w:t>fynden</w:t>
      </w:r>
      <w:proofErr w:type="spellEnd"/>
      <w:r>
        <w:t xml:space="preserve"> </w:t>
      </w:r>
      <w:proofErr w:type="spellStart"/>
      <w:r>
        <w:t>erzeiging</w:t>
      </w:r>
      <w:proofErr w:type="spellEnd"/>
      <w:r>
        <w:t xml:space="preserve">/ wie du dich gegen </w:t>
      </w:r>
      <w:proofErr w:type="spellStart"/>
      <w:r>
        <w:t>vns</w:t>
      </w:r>
      <w:proofErr w:type="spellEnd"/>
      <w:r>
        <w:t xml:space="preserve"> </w:t>
      </w:r>
      <w:proofErr w:type="spellStart"/>
      <w:r>
        <w:t>dinen</w:t>
      </w:r>
      <w:proofErr w:type="spellEnd"/>
      <w:r>
        <w:t xml:space="preserve"> tödtlichen </w:t>
      </w:r>
      <w:proofErr w:type="spellStart"/>
      <w:r>
        <w:t>fynden</w:t>
      </w:r>
      <w:proofErr w:type="spellEnd"/>
      <w:r>
        <w:t xml:space="preserve">/ in rechter lieb erzeigt hast. </w:t>
      </w:r>
      <w:proofErr w:type="spellStart"/>
      <w:r>
        <w:t>vnd</w:t>
      </w:r>
      <w:proofErr w:type="spellEnd"/>
      <w:r>
        <w:t xml:space="preserve"> </w:t>
      </w:r>
      <w:proofErr w:type="spellStart"/>
      <w:r>
        <w:t>sye</w:t>
      </w:r>
      <w:proofErr w:type="spellEnd"/>
      <w:r>
        <w:t xml:space="preserve"> dir lob gütiger Gott/ für alle </w:t>
      </w:r>
      <w:proofErr w:type="spellStart"/>
      <w:r>
        <w:t>menschen</w:t>
      </w:r>
      <w:proofErr w:type="spellEnd"/>
      <w:r>
        <w:t xml:space="preserve">/ die </w:t>
      </w:r>
      <w:proofErr w:type="spellStart"/>
      <w:r>
        <w:t>solchs</w:t>
      </w:r>
      <w:proofErr w:type="spellEnd"/>
      <w:r>
        <w:t xml:space="preserve"> </w:t>
      </w:r>
      <w:proofErr w:type="spellStart"/>
      <w:r>
        <w:t>thund</w:t>
      </w:r>
      <w:proofErr w:type="spellEnd"/>
      <w:r>
        <w:t xml:space="preserve">/ </w:t>
      </w:r>
      <w:proofErr w:type="spellStart"/>
      <w:r>
        <w:t>vnnd</w:t>
      </w:r>
      <w:proofErr w:type="spellEnd"/>
      <w:r>
        <w:t xml:space="preserve"> erbarme dich über alles </w:t>
      </w:r>
      <w:proofErr w:type="spellStart"/>
      <w:r>
        <w:t>nydisch</w:t>
      </w:r>
      <w:proofErr w:type="spellEnd"/>
      <w:r>
        <w:t xml:space="preserve">/ zornig/ </w:t>
      </w:r>
      <w:proofErr w:type="spellStart"/>
      <w:r>
        <w:t>vnfridlich</w:t>
      </w:r>
      <w:proofErr w:type="spellEnd"/>
      <w:r>
        <w:t xml:space="preserve"> </w:t>
      </w:r>
      <w:proofErr w:type="spellStart"/>
      <w:r>
        <w:t>vnd</w:t>
      </w:r>
      <w:proofErr w:type="spellEnd"/>
      <w:r>
        <w:t xml:space="preserve"> </w:t>
      </w:r>
      <w:proofErr w:type="spellStart"/>
      <w:r>
        <w:t>liebloß</w:t>
      </w:r>
      <w:proofErr w:type="spellEnd"/>
      <w:r>
        <w:t xml:space="preserve"> </w:t>
      </w:r>
      <w:proofErr w:type="spellStart"/>
      <w:r>
        <w:t>läben</w:t>
      </w:r>
      <w:proofErr w:type="spellEnd"/>
      <w:r>
        <w:t xml:space="preserve">/ Amen. </w:t>
      </w:r>
    </w:p>
    <w:p w14:paraId="7E8D26F9" w14:textId="77777777" w:rsidR="00B33120" w:rsidRDefault="00B33120" w:rsidP="00B33120">
      <w:pPr>
        <w:pStyle w:val="StandardWeb"/>
      </w:pPr>
      <w:r>
        <w:rPr>
          <w:rStyle w:val="Fett"/>
          <w:rFonts w:eastAsiaTheme="majorEastAsia"/>
        </w:rPr>
        <w:t xml:space="preserve">und für </w:t>
      </w:r>
      <w:proofErr w:type="spellStart"/>
      <w:r>
        <w:rPr>
          <w:rStyle w:val="Fett"/>
          <w:rFonts w:eastAsiaTheme="majorEastAsia"/>
        </w:rPr>
        <w:t>vns</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in </w:t>
      </w:r>
      <w:proofErr w:type="spellStart"/>
      <w:r>
        <w:rPr>
          <w:rStyle w:val="Fett"/>
          <w:rFonts w:eastAsiaTheme="majorEastAsia"/>
        </w:rPr>
        <w:t>versuchung</w:t>
      </w:r>
      <w:proofErr w:type="spellEnd"/>
      <w:r>
        <w:rPr>
          <w:rStyle w:val="Fett"/>
          <w:rFonts w:eastAsiaTheme="majorEastAsia"/>
        </w:rPr>
        <w:t>.</w:t>
      </w:r>
      <w:r>
        <w:br/>
        <w:t xml:space="preserve">Ach </w:t>
      </w:r>
      <w:proofErr w:type="spellStart"/>
      <w:r>
        <w:t>vnser</w:t>
      </w:r>
      <w:proofErr w:type="spellEnd"/>
      <w:r>
        <w:t xml:space="preserve"> </w:t>
      </w:r>
      <w:proofErr w:type="spellStart"/>
      <w:r>
        <w:t>vatter</w:t>
      </w:r>
      <w:proofErr w:type="spellEnd"/>
      <w:r>
        <w:t xml:space="preserve"> im </w:t>
      </w:r>
      <w:proofErr w:type="spellStart"/>
      <w:r>
        <w:t>himmel</w:t>
      </w:r>
      <w:proofErr w:type="spellEnd"/>
      <w:r>
        <w:t xml:space="preserve">/ du weist wie schwach das </w:t>
      </w:r>
      <w:proofErr w:type="spellStart"/>
      <w:r>
        <w:t>fleisch</w:t>
      </w:r>
      <w:proofErr w:type="spellEnd"/>
      <w:r>
        <w:t xml:space="preserve"> ist/ wie die </w:t>
      </w:r>
      <w:proofErr w:type="spellStart"/>
      <w:r>
        <w:t>welt</w:t>
      </w:r>
      <w:proofErr w:type="spellEnd"/>
      <w:r>
        <w:t xml:space="preserve"> so </w:t>
      </w:r>
      <w:proofErr w:type="spellStart"/>
      <w:r>
        <w:t>böß</w:t>
      </w:r>
      <w:proofErr w:type="spellEnd"/>
      <w:r>
        <w:t xml:space="preserve">/ wie der </w:t>
      </w:r>
      <w:proofErr w:type="spellStart"/>
      <w:r>
        <w:t>tüfel</w:t>
      </w:r>
      <w:proofErr w:type="spellEnd"/>
      <w:r>
        <w:t xml:space="preserve"> so listig/ wie die </w:t>
      </w:r>
      <w:proofErr w:type="spellStart"/>
      <w:r>
        <w:t>sünd</w:t>
      </w:r>
      <w:proofErr w:type="spellEnd"/>
      <w:r>
        <w:t xml:space="preserve"> so </w:t>
      </w:r>
      <w:proofErr w:type="spellStart"/>
      <w:r>
        <w:t>gwaltig</w:t>
      </w:r>
      <w:proofErr w:type="spellEnd"/>
      <w:r>
        <w:t xml:space="preserve">/ wie </w:t>
      </w:r>
      <w:proofErr w:type="spellStart"/>
      <w:r>
        <w:t>armut</w:t>
      </w:r>
      <w:proofErr w:type="spellEnd"/>
      <w:r>
        <w:t xml:space="preserve"> </w:t>
      </w:r>
      <w:proofErr w:type="spellStart"/>
      <w:r>
        <w:t>vnd</w:t>
      </w:r>
      <w:proofErr w:type="spellEnd"/>
      <w:r>
        <w:t xml:space="preserve"> </w:t>
      </w:r>
      <w:proofErr w:type="spellStart"/>
      <w:r>
        <w:t>kranckheit</w:t>
      </w:r>
      <w:proofErr w:type="spellEnd"/>
      <w:r>
        <w:t xml:space="preserve"> so schwär/ wie </w:t>
      </w:r>
      <w:proofErr w:type="spellStart"/>
      <w:r>
        <w:t>vns</w:t>
      </w:r>
      <w:proofErr w:type="spellEnd"/>
      <w:r>
        <w:t xml:space="preserve"> die </w:t>
      </w:r>
      <w:proofErr w:type="spellStart"/>
      <w:r>
        <w:t>fynd</w:t>
      </w:r>
      <w:proofErr w:type="spellEnd"/>
      <w:r>
        <w:t xml:space="preserve"> so böse </w:t>
      </w:r>
      <w:proofErr w:type="spellStart"/>
      <w:r>
        <w:t>wort</w:t>
      </w:r>
      <w:proofErr w:type="spellEnd"/>
      <w:r>
        <w:t xml:space="preserve"> gebend/ </w:t>
      </w:r>
      <w:proofErr w:type="spellStart"/>
      <w:r>
        <w:t>vnd</w:t>
      </w:r>
      <w:proofErr w:type="spellEnd"/>
      <w:r>
        <w:t xml:space="preserve"> die </w:t>
      </w:r>
      <w:proofErr w:type="spellStart"/>
      <w:r>
        <w:t>fründ</w:t>
      </w:r>
      <w:proofErr w:type="spellEnd"/>
      <w:r>
        <w:t xml:space="preserve"> so gute/ </w:t>
      </w:r>
      <w:proofErr w:type="spellStart"/>
      <w:r>
        <w:t>vnd</w:t>
      </w:r>
      <w:proofErr w:type="spellEnd"/>
      <w:r>
        <w:t xml:space="preserve"> </w:t>
      </w:r>
      <w:proofErr w:type="spellStart"/>
      <w:r>
        <w:t>voruß</w:t>
      </w:r>
      <w:proofErr w:type="spellEnd"/>
      <w:r>
        <w:t xml:space="preserve">/ wie </w:t>
      </w:r>
      <w:proofErr w:type="spellStart"/>
      <w:r>
        <w:t>lyden</w:t>
      </w:r>
      <w:proofErr w:type="spellEnd"/>
      <w:r>
        <w:t xml:space="preserve"> so </w:t>
      </w:r>
      <w:proofErr w:type="spellStart"/>
      <w:r>
        <w:t>vnlydenlich</w:t>
      </w:r>
      <w:proofErr w:type="spellEnd"/>
      <w:r>
        <w:t xml:space="preserve"> ist. </w:t>
      </w:r>
      <w:proofErr w:type="spellStart"/>
      <w:r>
        <w:t>Darumb</w:t>
      </w:r>
      <w:proofErr w:type="spellEnd"/>
      <w:r>
        <w:t xml:space="preserve"> so gib </w:t>
      </w:r>
      <w:proofErr w:type="spellStart"/>
      <w:r>
        <w:t>vns</w:t>
      </w:r>
      <w:proofErr w:type="spellEnd"/>
      <w:r>
        <w:t xml:space="preserve"> </w:t>
      </w:r>
      <w:proofErr w:type="spellStart"/>
      <w:r>
        <w:t>gnad</w:t>
      </w:r>
      <w:proofErr w:type="spellEnd"/>
      <w:r>
        <w:t xml:space="preserve"> allmächtiger Gott/ das wir durch kein falsche </w:t>
      </w:r>
      <w:proofErr w:type="spellStart"/>
      <w:r>
        <w:t>versuchung</w:t>
      </w:r>
      <w:proofErr w:type="spellEnd"/>
      <w:r>
        <w:t xml:space="preserve">/ von </w:t>
      </w:r>
      <w:proofErr w:type="spellStart"/>
      <w:r>
        <w:t>dinem</w:t>
      </w:r>
      <w:proofErr w:type="spellEnd"/>
      <w:r>
        <w:t xml:space="preserve"> heiligen </w:t>
      </w:r>
      <w:proofErr w:type="spellStart"/>
      <w:r>
        <w:t>wort</w:t>
      </w:r>
      <w:proofErr w:type="spellEnd"/>
      <w:r>
        <w:t xml:space="preserve">/ von dem </w:t>
      </w:r>
      <w:proofErr w:type="spellStart"/>
      <w:r>
        <w:t>rehcten</w:t>
      </w:r>
      <w:proofErr w:type="spellEnd"/>
      <w:r>
        <w:t xml:space="preserve"> </w:t>
      </w:r>
      <w:proofErr w:type="spellStart"/>
      <w:r>
        <w:t>glouben</w:t>
      </w:r>
      <w:proofErr w:type="spellEnd"/>
      <w:r>
        <w:t xml:space="preserve">/ </w:t>
      </w:r>
      <w:proofErr w:type="spellStart"/>
      <w:r>
        <w:t>vnnd</w:t>
      </w:r>
      <w:proofErr w:type="spellEnd"/>
      <w:r>
        <w:t xml:space="preserve"> von </w:t>
      </w:r>
      <w:proofErr w:type="spellStart"/>
      <w:r>
        <w:t>eim</w:t>
      </w:r>
      <w:proofErr w:type="spellEnd"/>
      <w:r>
        <w:t xml:space="preserve"> rechten </w:t>
      </w:r>
      <w:proofErr w:type="spellStart"/>
      <w:r>
        <w:t>glöubigen</w:t>
      </w:r>
      <w:proofErr w:type="spellEnd"/>
      <w:r>
        <w:t xml:space="preserve"> </w:t>
      </w:r>
      <w:proofErr w:type="spellStart"/>
      <w:r>
        <w:t>läben</w:t>
      </w:r>
      <w:proofErr w:type="spellEnd"/>
      <w:r>
        <w:t xml:space="preserve"> </w:t>
      </w:r>
      <w:proofErr w:type="spellStart"/>
      <w:r>
        <w:t>abfallind</w:t>
      </w:r>
      <w:proofErr w:type="spellEnd"/>
      <w:r>
        <w:t xml:space="preserve">: </w:t>
      </w:r>
      <w:proofErr w:type="spellStart"/>
      <w:r>
        <w:t>sunder</w:t>
      </w:r>
      <w:proofErr w:type="spellEnd"/>
      <w:r>
        <w:t xml:space="preserve"> das wir dich für alles </w:t>
      </w:r>
      <w:proofErr w:type="spellStart"/>
      <w:r>
        <w:t>vff</w:t>
      </w:r>
      <w:proofErr w:type="spellEnd"/>
      <w:r>
        <w:t xml:space="preserve"> erden </w:t>
      </w:r>
      <w:proofErr w:type="spellStart"/>
      <w:r>
        <w:t>förchtind</w:t>
      </w:r>
      <w:proofErr w:type="spellEnd"/>
      <w:r>
        <w:t xml:space="preserve"> </w:t>
      </w:r>
      <w:proofErr w:type="spellStart"/>
      <w:r>
        <w:t>vnd</w:t>
      </w:r>
      <w:proofErr w:type="spellEnd"/>
      <w:r>
        <w:t xml:space="preserve"> </w:t>
      </w:r>
      <w:proofErr w:type="spellStart"/>
      <w:r>
        <w:t>liebind</w:t>
      </w:r>
      <w:proofErr w:type="spellEnd"/>
      <w:r>
        <w:t xml:space="preserve">/ </w:t>
      </w:r>
      <w:proofErr w:type="spellStart"/>
      <w:r>
        <w:t>voruß</w:t>
      </w:r>
      <w:proofErr w:type="spellEnd"/>
      <w:r>
        <w:t xml:space="preserve">/ das wir an </w:t>
      </w:r>
      <w:proofErr w:type="spellStart"/>
      <w:r>
        <w:t>diner</w:t>
      </w:r>
      <w:proofErr w:type="spellEnd"/>
      <w:r>
        <w:t xml:space="preserve"> </w:t>
      </w:r>
      <w:proofErr w:type="spellStart"/>
      <w:r>
        <w:t>gnad</w:t>
      </w:r>
      <w:proofErr w:type="spellEnd"/>
      <w:r>
        <w:t xml:space="preserve"> </w:t>
      </w:r>
      <w:proofErr w:type="spellStart"/>
      <w:r>
        <w:t>vnd</w:t>
      </w:r>
      <w:proofErr w:type="spellEnd"/>
      <w:r>
        <w:t xml:space="preserve"> </w:t>
      </w:r>
      <w:proofErr w:type="spellStart"/>
      <w:r>
        <w:t>barmhertzigkeit</w:t>
      </w:r>
      <w:proofErr w:type="spellEnd"/>
      <w:r>
        <w:t xml:space="preserve"> </w:t>
      </w:r>
      <w:proofErr w:type="spellStart"/>
      <w:r>
        <w:t>nümmermee</w:t>
      </w:r>
      <w:proofErr w:type="spellEnd"/>
      <w:r>
        <w:t xml:space="preserve"> </w:t>
      </w:r>
      <w:proofErr w:type="spellStart"/>
      <w:r>
        <w:t>verzwyflind</w:t>
      </w:r>
      <w:proofErr w:type="spellEnd"/>
      <w:r>
        <w:t xml:space="preserve">/ Amen. </w:t>
      </w:r>
    </w:p>
    <w:p w14:paraId="081D1F30" w14:textId="77777777" w:rsidR="00B33120" w:rsidRDefault="00B33120" w:rsidP="00B33120">
      <w:pPr>
        <w:pStyle w:val="StandardWeb"/>
      </w:pPr>
      <w:proofErr w:type="spellStart"/>
      <w:r>
        <w:rPr>
          <w:rStyle w:val="Fett"/>
          <w:rFonts w:eastAsiaTheme="majorEastAsia"/>
        </w:rPr>
        <w:t>Sunder</w:t>
      </w:r>
      <w:proofErr w:type="spellEnd"/>
      <w:r>
        <w:rPr>
          <w:rStyle w:val="Fett"/>
          <w:rFonts w:eastAsiaTheme="majorEastAsia"/>
        </w:rPr>
        <w:t xml:space="preserve"> </w:t>
      </w:r>
      <w:proofErr w:type="spellStart"/>
      <w:r>
        <w:rPr>
          <w:rStyle w:val="Fett"/>
          <w:rFonts w:eastAsiaTheme="majorEastAsia"/>
        </w:rPr>
        <w:t>erlöß</w:t>
      </w:r>
      <w:proofErr w:type="spellEnd"/>
      <w:r>
        <w:rPr>
          <w:rStyle w:val="Fett"/>
          <w:rFonts w:eastAsiaTheme="majorEastAsia"/>
        </w:rPr>
        <w:t xml:space="preserve"> </w:t>
      </w:r>
      <w:proofErr w:type="spellStart"/>
      <w:r>
        <w:rPr>
          <w:rStyle w:val="Fett"/>
          <w:rFonts w:eastAsiaTheme="majorEastAsia"/>
        </w:rPr>
        <w:t>vns</w:t>
      </w:r>
      <w:proofErr w:type="spellEnd"/>
      <w:r>
        <w:rPr>
          <w:rStyle w:val="Fett"/>
          <w:rFonts w:eastAsiaTheme="majorEastAsia"/>
        </w:rPr>
        <w:t xml:space="preserve"> vom bösen.</w:t>
      </w:r>
      <w:r>
        <w:br/>
        <w:t xml:space="preserve">Ach </w:t>
      </w:r>
      <w:proofErr w:type="spellStart"/>
      <w:r>
        <w:t>vnser</w:t>
      </w:r>
      <w:proofErr w:type="spellEnd"/>
      <w:r>
        <w:t xml:space="preserve"> </w:t>
      </w:r>
      <w:proofErr w:type="spellStart"/>
      <w:r>
        <w:t>vatter</w:t>
      </w:r>
      <w:proofErr w:type="spellEnd"/>
      <w:r>
        <w:t xml:space="preserve"> im </w:t>
      </w:r>
      <w:proofErr w:type="spellStart"/>
      <w:r>
        <w:t>himmel</w:t>
      </w:r>
      <w:proofErr w:type="spellEnd"/>
      <w:r>
        <w:t xml:space="preserve">/ </w:t>
      </w:r>
      <w:proofErr w:type="spellStart"/>
      <w:r>
        <w:t>Diewyl</w:t>
      </w:r>
      <w:proofErr w:type="spellEnd"/>
      <w:r>
        <w:t xml:space="preserve"> so </w:t>
      </w:r>
      <w:proofErr w:type="spellStart"/>
      <w:r>
        <w:t>vil</w:t>
      </w:r>
      <w:proofErr w:type="spellEnd"/>
      <w:r>
        <w:t xml:space="preserve"> böser ding sind/ die man für gut </w:t>
      </w:r>
      <w:proofErr w:type="spellStart"/>
      <w:r>
        <w:t>ansicht</w:t>
      </w:r>
      <w:proofErr w:type="spellEnd"/>
      <w:r>
        <w:t xml:space="preserve">/ </w:t>
      </w:r>
      <w:proofErr w:type="spellStart"/>
      <w:r>
        <w:t>vnd</w:t>
      </w:r>
      <w:proofErr w:type="spellEnd"/>
      <w:r>
        <w:t xml:space="preserve"> man </w:t>
      </w:r>
      <w:proofErr w:type="spellStart"/>
      <w:r>
        <w:t>vil</w:t>
      </w:r>
      <w:proofErr w:type="spellEnd"/>
      <w:r>
        <w:t xml:space="preserve"> falschen dingen ein </w:t>
      </w:r>
      <w:proofErr w:type="spellStart"/>
      <w:r>
        <w:t>warhafften</w:t>
      </w:r>
      <w:proofErr w:type="spellEnd"/>
      <w:r>
        <w:t xml:space="preserve"> </w:t>
      </w:r>
      <w:proofErr w:type="spellStart"/>
      <w:r>
        <w:t>namen</w:t>
      </w:r>
      <w:proofErr w:type="spellEnd"/>
      <w:r>
        <w:t xml:space="preserve"> geben </w:t>
      </w:r>
      <w:proofErr w:type="spellStart"/>
      <w:r>
        <w:t>kan</w:t>
      </w:r>
      <w:proofErr w:type="spellEnd"/>
      <w:r>
        <w:t xml:space="preserve">/ </w:t>
      </w:r>
      <w:proofErr w:type="spellStart"/>
      <w:r>
        <w:t>geschwygen</w:t>
      </w:r>
      <w:proofErr w:type="spellEnd"/>
      <w:r>
        <w:t xml:space="preserve"> das wir </w:t>
      </w:r>
      <w:proofErr w:type="spellStart"/>
      <w:r>
        <w:t>offt</w:t>
      </w:r>
      <w:proofErr w:type="spellEnd"/>
      <w:r>
        <w:t xml:space="preserve">/ das </w:t>
      </w:r>
      <w:proofErr w:type="spellStart"/>
      <w:r>
        <w:t>offenlich</w:t>
      </w:r>
      <w:proofErr w:type="spellEnd"/>
      <w:r>
        <w:t xml:space="preserve"> </w:t>
      </w:r>
      <w:proofErr w:type="spellStart"/>
      <w:r>
        <w:t>böß</w:t>
      </w:r>
      <w:proofErr w:type="spellEnd"/>
      <w:r>
        <w:t xml:space="preserve"> ist/ mit </w:t>
      </w:r>
      <w:proofErr w:type="spellStart"/>
      <w:r>
        <w:t>flyß</w:t>
      </w:r>
      <w:proofErr w:type="spellEnd"/>
      <w:r>
        <w:t xml:space="preserve"> </w:t>
      </w:r>
      <w:proofErr w:type="spellStart"/>
      <w:r>
        <w:t>vßerwellend</w:t>
      </w:r>
      <w:proofErr w:type="spellEnd"/>
      <w:r>
        <w:t xml:space="preserve"> für das gut. So </w:t>
      </w:r>
      <w:proofErr w:type="spellStart"/>
      <w:r>
        <w:t>erlöß</w:t>
      </w:r>
      <w:proofErr w:type="spellEnd"/>
      <w:r>
        <w:t xml:space="preserve"> </w:t>
      </w:r>
      <w:proofErr w:type="spellStart"/>
      <w:r>
        <w:t>vns</w:t>
      </w:r>
      <w:proofErr w:type="spellEnd"/>
      <w:r>
        <w:t xml:space="preserve">/ du gütiger Gott/ von allem das </w:t>
      </w:r>
      <w:proofErr w:type="spellStart"/>
      <w:r>
        <w:t>böß</w:t>
      </w:r>
      <w:proofErr w:type="spellEnd"/>
      <w:r>
        <w:t xml:space="preserve"> ist/ </w:t>
      </w:r>
      <w:proofErr w:type="spellStart"/>
      <w:r>
        <w:t>erlöß</w:t>
      </w:r>
      <w:proofErr w:type="spellEnd"/>
      <w:r>
        <w:t xml:space="preserve"> </w:t>
      </w:r>
      <w:proofErr w:type="spellStart"/>
      <w:r>
        <w:t>vns</w:t>
      </w:r>
      <w:proofErr w:type="spellEnd"/>
      <w:r>
        <w:t xml:space="preserve"> von allem </w:t>
      </w:r>
      <w:proofErr w:type="spellStart"/>
      <w:r>
        <w:t>vnglouben</w:t>
      </w:r>
      <w:proofErr w:type="spellEnd"/>
      <w:r>
        <w:t xml:space="preserve">/ </w:t>
      </w:r>
      <w:proofErr w:type="spellStart"/>
      <w:r>
        <w:t>erlöß</w:t>
      </w:r>
      <w:proofErr w:type="spellEnd"/>
      <w:r>
        <w:t xml:space="preserve"> </w:t>
      </w:r>
      <w:proofErr w:type="spellStart"/>
      <w:r>
        <w:t>vnns</w:t>
      </w:r>
      <w:proofErr w:type="spellEnd"/>
      <w:r>
        <w:t xml:space="preserve"> von allem </w:t>
      </w:r>
      <w:proofErr w:type="spellStart"/>
      <w:r>
        <w:t>vnglöubigem</w:t>
      </w:r>
      <w:proofErr w:type="spellEnd"/>
      <w:r>
        <w:t xml:space="preserve"> </w:t>
      </w:r>
      <w:proofErr w:type="spellStart"/>
      <w:r>
        <w:t>läben</w:t>
      </w:r>
      <w:proofErr w:type="spellEnd"/>
      <w:r>
        <w:t xml:space="preserve">/ </w:t>
      </w:r>
      <w:proofErr w:type="spellStart"/>
      <w:r>
        <w:t>erlöß</w:t>
      </w:r>
      <w:proofErr w:type="spellEnd"/>
      <w:r>
        <w:t xml:space="preserve"> </w:t>
      </w:r>
      <w:proofErr w:type="spellStart"/>
      <w:r>
        <w:t>vnns</w:t>
      </w:r>
      <w:proofErr w:type="spellEnd"/>
      <w:r>
        <w:t xml:space="preserve"> von allem das wider dich oder </w:t>
      </w:r>
      <w:proofErr w:type="spellStart"/>
      <w:r>
        <w:t>vnsern</w:t>
      </w:r>
      <w:proofErr w:type="spellEnd"/>
      <w:r>
        <w:t xml:space="preserve"> nächsten ist/ </w:t>
      </w:r>
      <w:proofErr w:type="spellStart"/>
      <w:r>
        <w:t>erlöß</w:t>
      </w:r>
      <w:proofErr w:type="spellEnd"/>
      <w:r>
        <w:t xml:space="preserve"> </w:t>
      </w:r>
      <w:proofErr w:type="spellStart"/>
      <w:r>
        <w:t>vns</w:t>
      </w:r>
      <w:proofErr w:type="spellEnd"/>
      <w:r>
        <w:t xml:space="preserve"> hie </w:t>
      </w:r>
      <w:proofErr w:type="spellStart"/>
      <w:r>
        <w:t>imm</w:t>
      </w:r>
      <w:proofErr w:type="spellEnd"/>
      <w:r>
        <w:t xml:space="preserve"> </w:t>
      </w:r>
      <w:proofErr w:type="spellStart"/>
      <w:r>
        <w:t>zyt</w:t>
      </w:r>
      <w:proofErr w:type="spellEnd"/>
      <w:r>
        <w:t xml:space="preserve"> von aller </w:t>
      </w:r>
      <w:proofErr w:type="spellStart"/>
      <w:r>
        <w:t>sünd</w:t>
      </w:r>
      <w:proofErr w:type="spellEnd"/>
      <w:r>
        <w:t xml:space="preserve">/ </w:t>
      </w:r>
      <w:proofErr w:type="spellStart"/>
      <w:r>
        <w:t>vnnd</w:t>
      </w:r>
      <w:proofErr w:type="spellEnd"/>
      <w:r>
        <w:t xml:space="preserve"> nach </w:t>
      </w:r>
      <w:proofErr w:type="spellStart"/>
      <w:r>
        <w:t>disem</w:t>
      </w:r>
      <w:proofErr w:type="spellEnd"/>
      <w:r>
        <w:t xml:space="preserve"> </w:t>
      </w:r>
      <w:proofErr w:type="spellStart"/>
      <w:r>
        <w:t>zyt</w:t>
      </w:r>
      <w:proofErr w:type="spellEnd"/>
      <w:r>
        <w:t xml:space="preserve"> von der ewigen </w:t>
      </w:r>
      <w:proofErr w:type="spellStart"/>
      <w:r>
        <w:t>verdamnuß</w:t>
      </w:r>
      <w:proofErr w:type="spellEnd"/>
      <w:r>
        <w:t xml:space="preserve">. Behüt </w:t>
      </w:r>
      <w:proofErr w:type="spellStart"/>
      <w:r>
        <w:t>vnnd</w:t>
      </w:r>
      <w:proofErr w:type="spellEnd"/>
      <w:r>
        <w:t xml:space="preserve"> </w:t>
      </w:r>
      <w:proofErr w:type="spellStart"/>
      <w:r>
        <w:t>bschirm</w:t>
      </w:r>
      <w:proofErr w:type="spellEnd"/>
      <w:r>
        <w:t xml:space="preserve"> </w:t>
      </w:r>
      <w:proofErr w:type="spellStart"/>
      <w:r>
        <w:t>vnns</w:t>
      </w:r>
      <w:proofErr w:type="spellEnd"/>
      <w:r>
        <w:t xml:space="preserve"> ach lieber </w:t>
      </w:r>
      <w:proofErr w:type="spellStart"/>
      <w:r>
        <w:t>vatter</w:t>
      </w:r>
      <w:proofErr w:type="spellEnd"/>
      <w:r>
        <w:t xml:space="preserve">/ vorm </w:t>
      </w:r>
      <w:proofErr w:type="spellStart"/>
      <w:r>
        <w:t>tüfel</w:t>
      </w:r>
      <w:proofErr w:type="spellEnd"/>
      <w:r>
        <w:t xml:space="preserve">/ dem aller bösesten/ </w:t>
      </w:r>
      <w:proofErr w:type="spellStart"/>
      <w:r>
        <w:t>vnd</w:t>
      </w:r>
      <w:proofErr w:type="spellEnd"/>
      <w:r>
        <w:t xml:space="preserve"> vor all </w:t>
      </w:r>
      <w:proofErr w:type="spellStart"/>
      <w:r>
        <w:t>sinem</w:t>
      </w:r>
      <w:proofErr w:type="spellEnd"/>
      <w:r>
        <w:t xml:space="preserve"> </w:t>
      </w:r>
      <w:proofErr w:type="spellStart"/>
      <w:r>
        <w:t>anhang</w:t>
      </w:r>
      <w:proofErr w:type="spellEnd"/>
      <w:r>
        <w:t xml:space="preserve">/ </w:t>
      </w:r>
      <w:proofErr w:type="spellStart"/>
      <w:r>
        <w:t>Ame</w:t>
      </w:r>
      <w:proofErr w:type="spellEnd"/>
      <w:r>
        <w:t xml:space="preserve">. </w:t>
      </w:r>
    </w:p>
    <w:p w14:paraId="60422A4F" w14:textId="77777777" w:rsidR="00B33120" w:rsidRDefault="00B33120" w:rsidP="00B33120">
      <w:pPr>
        <w:pStyle w:val="StandardWeb"/>
      </w:pPr>
      <w:r>
        <w:rPr>
          <w:rStyle w:val="Fett"/>
          <w:rFonts w:eastAsiaTheme="majorEastAsia"/>
        </w:rPr>
        <w:t>Beschluß</w:t>
      </w:r>
      <w:r>
        <w:br/>
        <w:t xml:space="preserve">Deß </w:t>
      </w:r>
      <w:proofErr w:type="spellStart"/>
      <w:r>
        <w:t>vnnd</w:t>
      </w:r>
      <w:proofErr w:type="spellEnd"/>
      <w:r>
        <w:t xml:space="preserve"> alles andern/ so </w:t>
      </w:r>
      <w:proofErr w:type="spellStart"/>
      <w:r>
        <w:t>dinem</w:t>
      </w:r>
      <w:proofErr w:type="spellEnd"/>
      <w:r>
        <w:t xml:space="preserve"> heiligen Namen </w:t>
      </w:r>
      <w:proofErr w:type="spellStart"/>
      <w:r>
        <w:t>loblich</w:t>
      </w:r>
      <w:proofErr w:type="spellEnd"/>
      <w:r>
        <w:t xml:space="preserve">/ </w:t>
      </w:r>
      <w:proofErr w:type="spellStart"/>
      <w:r>
        <w:t>vnnd</w:t>
      </w:r>
      <w:proofErr w:type="spellEnd"/>
      <w:r>
        <w:t xml:space="preserve"> </w:t>
      </w:r>
      <w:proofErr w:type="spellStart"/>
      <w:r>
        <w:t>vns</w:t>
      </w:r>
      <w:proofErr w:type="spellEnd"/>
      <w:r>
        <w:t xml:space="preserve"> an </w:t>
      </w:r>
      <w:proofErr w:type="spellStart"/>
      <w:r>
        <w:t>lyb</w:t>
      </w:r>
      <w:proofErr w:type="spellEnd"/>
      <w:r>
        <w:t xml:space="preserve"> </w:t>
      </w:r>
      <w:proofErr w:type="spellStart"/>
      <w:r>
        <w:t>vnd</w:t>
      </w:r>
      <w:proofErr w:type="spellEnd"/>
      <w:r>
        <w:t xml:space="preserve"> </w:t>
      </w:r>
      <w:proofErr w:type="spellStart"/>
      <w:r>
        <w:t>seel</w:t>
      </w:r>
      <w:proofErr w:type="spellEnd"/>
      <w:r>
        <w:t xml:space="preserve"> not ist/ </w:t>
      </w:r>
      <w:proofErr w:type="spellStart"/>
      <w:r>
        <w:t>welliust</w:t>
      </w:r>
      <w:proofErr w:type="spellEnd"/>
      <w:r>
        <w:t xml:space="preserve"> </w:t>
      </w:r>
      <w:proofErr w:type="spellStart"/>
      <w:r>
        <w:t>vns</w:t>
      </w:r>
      <w:proofErr w:type="spellEnd"/>
      <w:r>
        <w:t xml:space="preserve"> </w:t>
      </w:r>
      <w:proofErr w:type="spellStart"/>
      <w:r>
        <w:t>yetz</w:t>
      </w:r>
      <w:proofErr w:type="spellEnd"/>
      <w:r>
        <w:t xml:space="preserve"> </w:t>
      </w:r>
      <w:proofErr w:type="spellStart"/>
      <w:r>
        <w:t>vnd</w:t>
      </w:r>
      <w:proofErr w:type="spellEnd"/>
      <w:r>
        <w:t xml:space="preserve"> </w:t>
      </w:r>
      <w:proofErr w:type="spellStart"/>
      <w:r>
        <w:t>allzyt</w:t>
      </w:r>
      <w:proofErr w:type="spellEnd"/>
      <w:r>
        <w:t xml:space="preserve"> </w:t>
      </w:r>
      <w:proofErr w:type="spellStart"/>
      <w:r>
        <w:t>gnädigklich</w:t>
      </w:r>
      <w:proofErr w:type="spellEnd"/>
      <w:r>
        <w:t xml:space="preserve"> erhören/ in dem </w:t>
      </w:r>
      <w:proofErr w:type="spellStart"/>
      <w:r>
        <w:t>nammen</w:t>
      </w:r>
      <w:proofErr w:type="spellEnd"/>
      <w:r>
        <w:t xml:space="preserve"> </w:t>
      </w:r>
      <w:proofErr w:type="spellStart"/>
      <w:r>
        <w:t>dines</w:t>
      </w:r>
      <w:proofErr w:type="spellEnd"/>
      <w:r>
        <w:t xml:space="preserve"> einigen gebornen </w:t>
      </w:r>
      <w:proofErr w:type="spellStart"/>
      <w:r>
        <w:t>suns</w:t>
      </w:r>
      <w:proofErr w:type="spellEnd"/>
      <w:r>
        <w:t xml:space="preserve">/ </w:t>
      </w:r>
      <w:proofErr w:type="spellStart"/>
      <w:r>
        <w:t>vnsers</w:t>
      </w:r>
      <w:proofErr w:type="spellEnd"/>
      <w:r>
        <w:t xml:space="preserve"> Herren Jesu Christi/ in deß </w:t>
      </w:r>
      <w:proofErr w:type="spellStart"/>
      <w:r>
        <w:t>fleisch</w:t>
      </w:r>
      <w:proofErr w:type="spellEnd"/>
      <w:r>
        <w:t xml:space="preserve"> du dich allmächtiger Gott/ mit aller </w:t>
      </w:r>
      <w:proofErr w:type="spellStart"/>
      <w:r>
        <w:t>diner</w:t>
      </w:r>
      <w:proofErr w:type="spellEnd"/>
      <w:r>
        <w:t xml:space="preserve"> </w:t>
      </w:r>
      <w:proofErr w:type="spellStart"/>
      <w:r>
        <w:t>trüw</w:t>
      </w:r>
      <w:proofErr w:type="spellEnd"/>
      <w:r>
        <w:t xml:space="preserve">/ liebe/ </w:t>
      </w:r>
      <w:proofErr w:type="spellStart"/>
      <w:r>
        <w:t>gnad</w:t>
      </w:r>
      <w:proofErr w:type="spellEnd"/>
      <w:r>
        <w:t xml:space="preserve"> </w:t>
      </w:r>
      <w:proofErr w:type="spellStart"/>
      <w:r>
        <w:t>vnd</w:t>
      </w:r>
      <w:proofErr w:type="spellEnd"/>
      <w:r>
        <w:t xml:space="preserve"> </w:t>
      </w:r>
      <w:proofErr w:type="spellStart"/>
      <w:r>
        <w:t>barmhertzigkeit</w:t>
      </w:r>
      <w:proofErr w:type="spellEnd"/>
      <w:r>
        <w:t xml:space="preserve">/ als ein </w:t>
      </w:r>
      <w:proofErr w:type="spellStart"/>
      <w:r>
        <w:t>vatter</w:t>
      </w:r>
      <w:proofErr w:type="spellEnd"/>
      <w:r>
        <w:t xml:space="preserve">/ </w:t>
      </w:r>
      <w:proofErr w:type="spellStart"/>
      <w:r>
        <w:t>warhafftigklich</w:t>
      </w:r>
      <w:proofErr w:type="spellEnd"/>
      <w:r>
        <w:t xml:space="preserve"> erzeigt hast/ </w:t>
      </w:r>
      <w:proofErr w:type="spellStart"/>
      <w:r>
        <w:t>vnd</w:t>
      </w:r>
      <w:proofErr w:type="spellEnd"/>
      <w:r>
        <w:t xml:space="preserve"> das allen </w:t>
      </w:r>
      <w:proofErr w:type="spellStart"/>
      <w:r>
        <w:t>menschen</w:t>
      </w:r>
      <w:proofErr w:type="spellEnd"/>
      <w:r>
        <w:t xml:space="preserve"> </w:t>
      </w:r>
      <w:proofErr w:type="spellStart"/>
      <w:r>
        <w:t>vff</w:t>
      </w:r>
      <w:proofErr w:type="spellEnd"/>
      <w:r>
        <w:t xml:space="preserve"> dem </w:t>
      </w:r>
      <w:proofErr w:type="spellStart"/>
      <w:r>
        <w:t>gantzenn</w:t>
      </w:r>
      <w:proofErr w:type="spellEnd"/>
      <w:r>
        <w:t xml:space="preserve"> </w:t>
      </w:r>
      <w:proofErr w:type="spellStart"/>
      <w:r>
        <w:t>erdtrych</w:t>
      </w:r>
      <w:proofErr w:type="spellEnd"/>
      <w:r>
        <w:t xml:space="preserve">/ zu </w:t>
      </w:r>
      <w:proofErr w:type="spellStart"/>
      <w:r>
        <w:t>verzyhung</w:t>
      </w:r>
      <w:proofErr w:type="spellEnd"/>
      <w:r>
        <w:t xml:space="preserve"> </w:t>
      </w:r>
      <w:proofErr w:type="spellStart"/>
      <w:r>
        <w:t>jrer</w:t>
      </w:r>
      <w:proofErr w:type="spellEnd"/>
      <w:r>
        <w:t xml:space="preserve"> </w:t>
      </w:r>
      <w:proofErr w:type="spellStart"/>
      <w:r>
        <w:t>sünd</w:t>
      </w:r>
      <w:proofErr w:type="spellEnd"/>
      <w:r>
        <w:t xml:space="preserve">/ die das in der </w:t>
      </w:r>
      <w:proofErr w:type="spellStart"/>
      <w:r>
        <w:t>warheit</w:t>
      </w:r>
      <w:proofErr w:type="spellEnd"/>
      <w:r>
        <w:t xml:space="preserve"> </w:t>
      </w:r>
      <w:proofErr w:type="spellStart"/>
      <w:r>
        <w:t>gloubend</w:t>
      </w:r>
      <w:proofErr w:type="spellEnd"/>
      <w:r>
        <w:t xml:space="preserve">. </w:t>
      </w:r>
      <w:proofErr w:type="spellStart"/>
      <w:r>
        <w:t>vnd</w:t>
      </w:r>
      <w:proofErr w:type="spellEnd"/>
      <w:r>
        <w:t xml:space="preserve"> O </w:t>
      </w:r>
      <w:proofErr w:type="spellStart"/>
      <w:r>
        <w:t>vatter</w:t>
      </w:r>
      <w:proofErr w:type="spellEnd"/>
      <w:r>
        <w:t xml:space="preserve"> </w:t>
      </w:r>
      <w:proofErr w:type="spellStart"/>
      <w:r>
        <w:t>imm</w:t>
      </w:r>
      <w:proofErr w:type="spellEnd"/>
      <w:r>
        <w:t xml:space="preserve"> </w:t>
      </w:r>
      <w:proofErr w:type="spellStart"/>
      <w:r>
        <w:t>himmel</w:t>
      </w:r>
      <w:proofErr w:type="spellEnd"/>
      <w:r>
        <w:t xml:space="preserve">/ gib </w:t>
      </w:r>
      <w:proofErr w:type="spellStart"/>
      <w:r>
        <w:t>vnns</w:t>
      </w:r>
      <w:proofErr w:type="spellEnd"/>
      <w:r>
        <w:t xml:space="preserve"> den </w:t>
      </w:r>
      <w:proofErr w:type="spellStart"/>
      <w:r>
        <w:t>warhafftigen</w:t>
      </w:r>
      <w:proofErr w:type="spellEnd"/>
      <w:r>
        <w:t xml:space="preserve"> </w:t>
      </w:r>
      <w:proofErr w:type="spellStart"/>
      <w:r>
        <w:t>glouben</w:t>
      </w:r>
      <w:proofErr w:type="spellEnd"/>
      <w:r>
        <w:t xml:space="preserve"> in </w:t>
      </w:r>
      <w:proofErr w:type="spellStart"/>
      <w:r>
        <w:t>vnsere</w:t>
      </w:r>
      <w:proofErr w:type="spellEnd"/>
      <w:r>
        <w:t xml:space="preserve"> </w:t>
      </w:r>
      <w:proofErr w:type="spellStart"/>
      <w:r>
        <w:t>Hertzen</w:t>
      </w:r>
      <w:proofErr w:type="spellEnd"/>
      <w:r>
        <w:t xml:space="preserve">/ </w:t>
      </w:r>
      <w:proofErr w:type="spellStart"/>
      <w:r>
        <w:t>vnnd</w:t>
      </w:r>
      <w:proofErr w:type="spellEnd"/>
      <w:r>
        <w:t xml:space="preserve"> mach </w:t>
      </w:r>
      <w:proofErr w:type="spellStart"/>
      <w:r>
        <w:t>vns</w:t>
      </w:r>
      <w:proofErr w:type="spellEnd"/>
      <w:r>
        <w:t xml:space="preserve"> dadurch zu </w:t>
      </w:r>
      <w:proofErr w:type="spellStart"/>
      <w:r>
        <w:t>dinen</w:t>
      </w:r>
      <w:proofErr w:type="spellEnd"/>
      <w:r>
        <w:t xml:space="preserve"> </w:t>
      </w:r>
      <w:proofErr w:type="spellStart"/>
      <w:r>
        <w:t>warhafftigen</w:t>
      </w:r>
      <w:proofErr w:type="spellEnd"/>
      <w:r>
        <w:t xml:space="preserve"> </w:t>
      </w:r>
      <w:proofErr w:type="spellStart"/>
      <w:r>
        <w:t>kinden</w:t>
      </w:r>
      <w:proofErr w:type="spellEnd"/>
      <w:r>
        <w:t xml:space="preserve">/ das wir all tag </w:t>
      </w:r>
      <w:proofErr w:type="spellStart"/>
      <w:r>
        <w:t>vfwachsind</w:t>
      </w:r>
      <w:proofErr w:type="spellEnd"/>
      <w:r>
        <w:t xml:space="preserve"> </w:t>
      </w:r>
      <w:proofErr w:type="spellStart"/>
      <w:r>
        <w:t>vnd</w:t>
      </w:r>
      <w:proofErr w:type="spellEnd"/>
      <w:r>
        <w:t xml:space="preserve"> </w:t>
      </w:r>
      <w:proofErr w:type="spellStart"/>
      <w:r>
        <w:t>zunemmind</w:t>
      </w:r>
      <w:proofErr w:type="spellEnd"/>
      <w:r>
        <w:t xml:space="preserve"> in </w:t>
      </w:r>
      <w:proofErr w:type="spellStart"/>
      <w:r>
        <w:t>diner</w:t>
      </w:r>
      <w:proofErr w:type="spellEnd"/>
      <w:r>
        <w:t xml:space="preserve"> göttlichen liebe/ </w:t>
      </w:r>
      <w:proofErr w:type="spellStart"/>
      <w:r>
        <w:t>vnd</w:t>
      </w:r>
      <w:proofErr w:type="spellEnd"/>
      <w:r>
        <w:t xml:space="preserve"> in der </w:t>
      </w:r>
      <w:proofErr w:type="spellStart"/>
      <w:r>
        <w:t>gerechtigkeyt</w:t>
      </w:r>
      <w:proofErr w:type="spellEnd"/>
      <w:r>
        <w:t xml:space="preserve"> Jesu Christi/ </w:t>
      </w:r>
      <w:proofErr w:type="spellStart"/>
      <w:r>
        <w:t>wandlind</w:t>
      </w:r>
      <w:proofErr w:type="spellEnd"/>
      <w:r>
        <w:t xml:space="preserve"> also alle tag/ </w:t>
      </w:r>
      <w:proofErr w:type="spellStart"/>
      <w:r>
        <w:t>vnser</w:t>
      </w:r>
      <w:proofErr w:type="spellEnd"/>
      <w:r>
        <w:t xml:space="preserve"> </w:t>
      </w:r>
      <w:proofErr w:type="spellStart"/>
      <w:r>
        <w:t>läbenlang</w:t>
      </w:r>
      <w:proofErr w:type="spellEnd"/>
      <w:r>
        <w:t xml:space="preserve">/ wie </w:t>
      </w:r>
      <w:proofErr w:type="spellStart"/>
      <w:r>
        <w:t>frummen</w:t>
      </w:r>
      <w:proofErr w:type="spellEnd"/>
      <w:r>
        <w:t xml:space="preserve"> </w:t>
      </w:r>
      <w:proofErr w:type="spellStart"/>
      <w:r>
        <w:t>gottsförchtigen</w:t>
      </w:r>
      <w:proofErr w:type="spellEnd"/>
      <w:r>
        <w:t xml:space="preserve">/ </w:t>
      </w:r>
      <w:proofErr w:type="spellStart"/>
      <w:r>
        <w:t>liebrychen</w:t>
      </w:r>
      <w:proofErr w:type="spellEnd"/>
      <w:r>
        <w:t xml:space="preserve"> </w:t>
      </w:r>
      <w:proofErr w:type="spellStart"/>
      <w:r>
        <w:t>vnd</w:t>
      </w:r>
      <w:proofErr w:type="spellEnd"/>
      <w:r>
        <w:t xml:space="preserve"> </w:t>
      </w:r>
      <w:proofErr w:type="spellStart"/>
      <w:r>
        <w:t>glöubigen</w:t>
      </w:r>
      <w:proofErr w:type="spellEnd"/>
      <w:r>
        <w:t xml:space="preserve"> </w:t>
      </w:r>
      <w:proofErr w:type="spellStart"/>
      <w:r>
        <w:t>kindern</w:t>
      </w:r>
      <w:proofErr w:type="spellEnd"/>
      <w:r>
        <w:t xml:space="preserve"> Gottes </w:t>
      </w:r>
      <w:proofErr w:type="spellStart"/>
      <w:r>
        <w:t>wol</w:t>
      </w:r>
      <w:proofErr w:type="spellEnd"/>
      <w:r>
        <w:t xml:space="preserve"> </w:t>
      </w:r>
      <w:proofErr w:type="spellStart"/>
      <w:r>
        <w:t>anstadt</w:t>
      </w:r>
      <w:proofErr w:type="spellEnd"/>
      <w:r>
        <w:t xml:space="preserve">. </w:t>
      </w:r>
    </w:p>
    <w:p w14:paraId="655E098A" w14:textId="77777777" w:rsidR="00B33120" w:rsidRDefault="00B33120" w:rsidP="00B33120">
      <w:pPr>
        <w:pStyle w:val="StandardWeb"/>
      </w:pPr>
      <w:r>
        <w:t xml:space="preserve">Allmächtiger </w:t>
      </w:r>
      <w:proofErr w:type="spellStart"/>
      <w:r>
        <w:t>vnd</w:t>
      </w:r>
      <w:proofErr w:type="spellEnd"/>
      <w:r>
        <w:t xml:space="preserve"> </w:t>
      </w:r>
      <w:proofErr w:type="spellStart"/>
      <w:r>
        <w:t>barmhertziger</w:t>
      </w:r>
      <w:proofErr w:type="spellEnd"/>
      <w:r>
        <w:t xml:space="preserve"> Gott/ gib das diß </w:t>
      </w:r>
      <w:proofErr w:type="spellStart"/>
      <w:r>
        <w:t>allssammen</w:t>
      </w:r>
      <w:proofErr w:type="spellEnd"/>
      <w:r>
        <w:t xml:space="preserve"> </w:t>
      </w:r>
      <w:proofErr w:type="spellStart"/>
      <w:r>
        <w:t>geschäch</w:t>
      </w:r>
      <w:proofErr w:type="spellEnd"/>
      <w:r>
        <w:t xml:space="preserve"> </w:t>
      </w:r>
      <w:proofErr w:type="spellStart"/>
      <w:r>
        <w:t>vnd</w:t>
      </w:r>
      <w:proofErr w:type="spellEnd"/>
      <w:r>
        <w:t xml:space="preserve"> </w:t>
      </w:r>
      <w:proofErr w:type="spellStart"/>
      <w:r>
        <w:t>waar</w:t>
      </w:r>
      <w:proofErr w:type="spellEnd"/>
      <w:r>
        <w:t xml:space="preserve"> </w:t>
      </w:r>
      <w:proofErr w:type="spellStart"/>
      <w:r>
        <w:t>werd</w:t>
      </w:r>
      <w:proofErr w:type="spellEnd"/>
      <w:r>
        <w:t xml:space="preserve">. </w:t>
      </w:r>
    </w:p>
    <w:p w14:paraId="63A0E21A" w14:textId="77777777" w:rsidR="00B33120" w:rsidRDefault="00B33120" w:rsidP="00B33120">
      <w:pPr>
        <w:pStyle w:val="StandardWeb"/>
      </w:pPr>
      <w:r>
        <w:t xml:space="preserve">Amen. </w:t>
      </w:r>
    </w:p>
    <w:p w14:paraId="529D127E" w14:textId="0625B518" w:rsidR="00B33120" w:rsidRDefault="00B33120">
      <w:pPr>
        <w:spacing w:after="0" w:line="240" w:lineRule="auto"/>
      </w:pPr>
      <w:r>
        <w:br w:type="page"/>
      </w:r>
    </w:p>
    <w:p w14:paraId="54B8F24B" w14:textId="77777777" w:rsidR="00B33120" w:rsidRDefault="00B33120" w:rsidP="00B33120">
      <w:pPr>
        <w:pStyle w:val="berschrift1"/>
        <w:rPr>
          <w:sz w:val="48"/>
        </w:rPr>
      </w:pPr>
      <w:r>
        <w:t xml:space="preserve">Zwick, Johannes - Das Vatter </w:t>
      </w:r>
      <w:proofErr w:type="spellStart"/>
      <w:r>
        <w:t>vnser</w:t>
      </w:r>
      <w:proofErr w:type="spellEnd"/>
      <w:r>
        <w:t xml:space="preserve"> in frag </w:t>
      </w:r>
      <w:proofErr w:type="spellStart"/>
      <w:r>
        <w:t>vnd</w:t>
      </w:r>
      <w:proofErr w:type="spellEnd"/>
      <w:r>
        <w:t xml:space="preserve"> </w:t>
      </w:r>
      <w:proofErr w:type="spellStart"/>
      <w:r>
        <w:t>gebättswyß</w:t>
      </w:r>
      <w:proofErr w:type="spellEnd"/>
    </w:p>
    <w:p w14:paraId="563410E5" w14:textId="77777777" w:rsidR="00B33120" w:rsidRDefault="00B33120" w:rsidP="00B33120">
      <w:pPr>
        <w:pStyle w:val="StandardWeb"/>
      </w:pPr>
      <w:r>
        <w:rPr>
          <w:rStyle w:val="Fett"/>
          <w:rFonts w:eastAsiaTheme="majorEastAsia"/>
        </w:rPr>
        <w:t xml:space="preserve">für jung </w:t>
      </w:r>
      <w:proofErr w:type="spellStart"/>
      <w:r>
        <w:rPr>
          <w:rStyle w:val="Fett"/>
          <w:rFonts w:eastAsiaTheme="majorEastAsia"/>
        </w:rPr>
        <w:t>vnnd</w:t>
      </w:r>
      <w:proofErr w:type="spellEnd"/>
      <w:r>
        <w:rPr>
          <w:rStyle w:val="Fett"/>
          <w:rFonts w:eastAsiaTheme="majorEastAsia"/>
        </w:rPr>
        <w:t xml:space="preserve"> </w:t>
      </w:r>
      <w:proofErr w:type="spellStart"/>
      <w:r>
        <w:rPr>
          <w:rStyle w:val="Fett"/>
          <w:rFonts w:eastAsiaTheme="majorEastAsia"/>
        </w:rPr>
        <w:t>einfaltig</w:t>
      </w:r>
      <w:proofErr w:type="spellEnd"/>
      <w:r>
        <w:rPr>
          <w:rStyle w:val="Fett"/>
          <w:rFonts w:eastAsiaTheme="majorEastAsia"/>
        </w:rPr>
        <w:t xml:space="preserve"> </w:t>
      </w:r>
      <w:proofErr w:type="spellStart"/>
      <w:r>
        <w:rPr>
          <w:rStyle w:val="Fett"/>
          <w:rFonts w:eastAsiaTheme="majorEastAsia"/>
        </w:rPr>
        <w:t>lüt</w:t>
      </w:r>
      <w:proofErr w:type="spellEnd"/>
      <w:r>
        <w:rPr>
          <w:rStyle w:val="Fett"/>
          <w:rFonts w:eastAsiaTheme="majorEastAsia"/>
        </w:rPr>
        <w:t>.</w:t>
      </w:r>
      <w:r>
        <w:t xml:space="preserve"> </w:t>
      </w:r>
    </w:p>
    <w:p w14:paraId="2678FF61" w14:textId="77777777" w:rsidR="00B33120" w:rsidRDefault="00B33120" w:rsidP="00B33120">
      <w:pPr>
        <w:pStyle w:val="StandardWeb"/>
      </w:pPr>
      <w:r>
        <w:t xml:space="preserve">Hör was ich </w:t>
      </w:r>
      <w:proofErr w:type="spellStart"/>
      <w:r>
        <w:t>wott</w:t>
      </w:r>
      <w:proofErr w:type="spellEnd"/>
      <w:r>
        <w:t>/</w:t>
      </w:r>
      <w:r>
        <w:br/>
        <w:t xml:space="preserve">Halt sine </w:t>
      </w:r>
      <w:proofErr w:type="spellStart"/>
      <w:r>
        <w:t>pott</w:t>
      </w:r>
      <w:proofErr w:type="spellEnd"/>
      <w:r>
        <w:t>/</w:t>
      </w:r>
      <w:r>
        <w:br/>
        <w:t xml:space="preserve">Min </w:t>
      </w:r>
      <w:proofErr w:type="spellStart"/>
      <w:r>
        <w:t>kind</w:t>
      </w:r>
      <w:proofErr w:type="spellEnd"/>
      <w:r>
        <w:t xml:space="preserve"> lieb Gott.</w:t>
      </w:r>
      <w:r>
        <w:br/>
        <w:t xml:space="preserve">So wirst </w:t>
      </w:r>
      <w:proofErr w:type="spellStart"/>
      <w:r>
        <w:t>nit</w:t>
      </w:r>
      <w:proofErr w:type="spellEnd"/>
      <w:r>
        <w:t xml:space="preserve"> </w:t>
      </w:r>
      <w:proofErr w:type="spellStart"/>
      <w:r>
        <w:t>zspott</w:t>
      </w:r>
      <w:proofErr w:type="spellEnd"/>
      <w:r>
        <w:t xml:space="preserve">. </w:t>
      </w:r>
    </w:p>
    <w:p w14:paraId="0AE9EC15" w14:textId="77777777" w:rsidR="00B33120" w:rsidRDefault="00B33120" w:rsidP="00B33120">
      <w:pPr>
        <w:pStyle w:val="StandardWeb"/>
      </w:pPr>
      <w:r>
        <w:t xml:space="preserve">Zu </w:t>
      </w:r>
      <w:proofErr w:type="spellStart"/>
      <w:r>
        <w:t>Costentz</w:t>
      </w:r>
      <w:proofErr w:type="spellEnd"/>
      <w:r>
        <w:t xml:space="preserve"> </w:t>
      </w:r>
      <w:proofErr w:type="spellStart"/>
      <w:r>
        <w:t>by</w:t>
      </w:r>
      <w:proofErr w:type="spellEnd"/>
      <w:r>
        <w:t xml:space="preserve"> </w:t>
      </w:r>
      <w:proofErr w:type="spellStart"/>
      <w:r>
        <w:t>Gregorien</w:t>
      </w:r>
      <w:proofErr w:type="spellEnd"/>
      <w:r>
        <w:t xml:space="preserve"> </w:t>
      </w:r>
      <w:proofErr w:type="spellStart"/>
      <w:r>
        <w:t>Mangolt</w:t>
      </w:r>
      <w:proofErr w:type="spellEnd"/>
      <w:r>
        <w:t xml:space="preserve">. </w:t>
      </w:r>
    </w:p>
    <w:p w14:paraId="5B8A43A1" w14:textId="77777777" w:rsidR="00B33120" w:rsidRDefault="00B33120" w:rsidP="00B33120">
      <w:pPr>
        <w:pStyle w:val="berschrift2"/>
      </w:pPr>
      <w:r>
        <w:t xml:space="preserve">Zum </w:t>
      </w:r>
      <w:proofErr w:type="spellStart"/>
      <w:r>
        <w:t>Christenlichen</w:t>
      </w:r>
      <w:proofErr w:type="spellEnd"/>
      <w:r>
        <w:t xml:space="preserve"> </w:t>
      </w:r>
      <w:proofErr w:type="spellStart"/>
      <w:r>
        <w:t>läser</w:t>
      </w:r>
      <w:proofErr w:type="spellEnd"/>
      <w:r>
        <w:t xml:space="preserve"> D. Joannes Zwick</w:t>
      </w:r>
    </w:p>
    <w:p w14:paraId="625163FC" w14:textId="77777777" w:rsidR="00B33120" w:rsidRDefault="00B33120" w:rsidP="00B33120">
      <w:pPr>
        <w:pStyle w:val="StandardWeb"/>
      </w:pPr>
      <w:proofErr w:type="spellStart"/>
      <w:r>
        <w:t>DIewyl</w:t>
      </w:r>
      <w:proofErr w:type="spellEnd"/>
      <w:r>
        <w:t xml:space="preserve"> sich Gott in </w:t>
      </w:r>
      <w:proofErr w:type="spellStart"/>
      <w:r>
        <w:t>siner</w:t>
      </w:r>
      <w:proofErr w:type="spellEnd"/>
      <w:r>
        <w:t xml:space="preserve"> heiligen </w:t>
      </w:r>
      <w:proofErr w:type="spellStart"/>
      <w:r>
        <w:t>gschrifft</w:t>
      </w:r>
      <w:proofErr w:type="spellEnd"/>
      <w:r>
        <w:t xml:space="preserve"> an </w:t>
      </w:r>
      <w:proofErr w:type="spellStart"/>
      <w:r>
        <w:t>vil</w:t>
      </w:r>
      <w:proofErr w:type="spellEnd"/>
      <w:r>
        <w:t xml:space="preserve"> orten der </w:t>
      </w:r>
      <w:proofErr w:type="spellStart"/>
      <w:r>
        <w:t>kinder</w:t>
      </w:r>
      <w:proofErr w:type="spellEnd"/>
      <w:r>
        <w:t xml:space="preserve"> annimmt/ sollend wir </w:t>
      </w:r>
      <w:proofErr w:type="spellStart"/>
      <w:r>
        <w:t>billich</w:t>
      </w:r>
      <w:proofErr w:type="spellEnd"/>
      <w:r>
        <w:t xml:space="preserve"> </w:t>
      </w:r>
      <w:proofErr w:type="spellStart"/>
      <w:r>
        <w:t>dasselbig</w:t>
      </w:r>
      <w:proofErr w:type="spellEnd"/>
      <w:r>
        <w:t xml:space="preserve"> </w:t>
      </w:r>
      <w:proofErr w:type="spellStart"/>
      <w:r>
        <w:t>ouch</w:t>
      </w:r>
      <w:proofErr w:type="spellEnd"/>
      <w:r>
        <w:t xml:space="preserve"> thun. </w:t>
      </w:r>
      <w:proofErr w:type="spellStart"/>
      <w:r>
        <w:t>Vnd</w:t>
      </w:r>
      <w:proofErr w:type="spellEnd"/>
      <w:r>
        <w:t xml:space="preserve"> </w:t>
      </w:r>
      <w:proofErr w:type="spellStart"/>
      <w:r>
        <w:t>wölte</w:t>
      </w:r>
      <w:proofErr w:type="spellEnd"/>
      <w:r>
        <w:t xml:space="preserve"> Gott das wir </w:t>
      </w:r>
      <w:proofErr w:type="spellStart"/>
      <w:r>
        <w:t>vns</w:t>
      </w:r>
      <w:proofErr w:type="spellEnd"/>
      <w:r>
        <w:t xml:space="preserve"> der </w:t>
      </w:r>
      <w:proofErr w:type="spellStart"/>
      <w:r>
        <w:t>kinder</w:t>
      </w:r>
      <w:proofErr w:type="spellEnd"/>
      <w:r>
        <w:t xml:space="preserve"> recht </w:t>
      </w:r>
      <w:proofErr w:type="spellStart"/>
      <w:r>
        <w:t>annämind</w:t>
      </w:r>
      <w:proofErr w:type="spellEnd"/>
      <w:r>
        <w:t xml:space="preserve">/ damit </w:t>
      </w:r>
      <w:proofErr w:type="spellStart"/>
      <w:r>
        <w:t>sy</w:t>
      </w:r>
      <w:proofErr w:type="spellEnd"/>
      <w:r>
        <w:t xml:space="preserve"> in Gottes </w:t>
      </w:r>
      <w:proofErr w:type="spellStart"/>
      <w:r>
        <w:t>forcht</w:t>
      </w:r>
      <w:proofErr w:type="spellEnd"/>
      <w:r>
        <w:t xml:space="preserve">/ </w:t>
      </w:r>
      <w:proofErr w:type="spellStart"/>
      <w:r>
        <w:t>vnd</w:t>
      </w:r>
      <w:proofErr w:type="spellEnd"/>
      <w:r>
        <w:t xml:space="preserve"> in </w:t>
      </w:r>
      <w:proofErr w:type="spellStart"/>
      <w:r>
        <w:t>eim</w:t>
      </w:r>
      <w:proofErr w:type="spellEnd"/>
      <w:r>
        <w:t xml:space="preserve"> </w:t>
      </w:r>
      <w:proofErr w:type="spellStart"/>
      <w:r>
        <w:t>liebrychen</w:t>
      </w:r>
      <w:proofErr w:type="spellEnd"/>
      <w:r>
        <w:t xml:space="preserve"> </w:t>
      </w:r>
      <w:proofErr w:type="spellStart"/>
      <w:r>
        <w:t>tugentlichen</w:t>
      </w:r>
      <w:proofErr w:type="spellEnd"/>
      <w:r>
        <w:t xml:space="preserve"> </w:t>
      </w:r>
      <w:proofErr w:type="spellStart"/>
      <w:r>
        <w:t>läben</w:t>
      </w:r>
      <w:proofErr w:type="spellEnd"/>
      <w:r>
        <w:t xml:space="preserve">/ von </w:t>
      </w:r>
      <w:proofErr w:type="spellStart"/>
      <w:r>
        <w:t>jugent</w:t>
      </w:r>
      <w:proofErr w:type="spellEnd"/>
      <w:r>
        <w:t xml:space="preserve"> </w:t>
      </w:r>
      <w:proofErr w:type="spellStart"/>
      <w:r>
        <w:t>vf</w:t>
      </w:r>
      <w:proofErr w:type="spellEnd"/>
      <w:r>
        <w:t xml:space="preserve"> erzogen </w:t>
      </w:r>
      <w:proofErr w:type="spellStart"/>
      <w:r>
        <w:t>wurdind</w:t>
      </w:r>
      <w:proofErr w:type="spellEnd"/>
      <w:r>
        <w:t xml:space="preserve">. </w:t>
      </w:r>
    </w:p>
    <w:p w14:paraId="677594FC" w14:textId="77777777" w:rsidR="00B33120" w:rsidRDefault="00B33120" w:rsidP="00B33120">
      <w:pPr>
        <w:pStyle w:val="StandardWeb"/>
      </w:pPr>
      <w:r>
        <w:t xml:space="preserve">Wie </w:t>
      </w:r>
      <w:proofErr w:type="spellStart"/>
      <w:r>
        <w:t>vil</w:t>
      </w:r>
      <w:proofErr w:type="spellEnd"/>
      <w:r>
        <w:t xml:space="preserve"> sind die ziehend </w:t>
      </w:r>
      <w:proofErr w:type="spellStart"/>
      <w:r>
        <w:t>jre</w:t>
      </w:r>
      <w:proofErr w:type="spellEnd"/>
      <w:r>
        <w:t xml:space="preserve"> </w:t>
      </w:r>
      <w:proofErr w:type="spellStart"/>
      <w:r>
        <w:t>kind</w:t>
      </w:r>
      <w:proofErr w:type="spellEnd"/>
      <w:r>
        <w:t xml:space="preserve">/ aber nun mit </w:t>
      </w:r>
      <w:proofErr w:type="spellStart"/>
      <w:r>
        <w:t>zorn</w:t>
      </w:r>
      <w:proofErr w:type="spellEnd"/>
      <w:r>
        <w:t xml:space="preserve"> </w:t>
      </w:r>
      <w:proofErr w:type="spellStart"/>
      <w:r>
        <w:t>vnnd</w:t>
      </w:r>
      <w:proofErr w:type="spellEnd"/>
      <w:r>
        <w:t xml:space="preserve"> flucht/ </w:t>
      </w:r>
      <w:proofErr w:type="spellStart"/>
      <w:r>
        <w:t>ouch</w:t>
      </w:r>
      <w:proofErr w:type="spellEnd"/>
      <w:r>
        <w:t xml:space="preserve"> nun </w:t>
      </w:r>
      <w:proofErr w:type="spellStart"/>
      <w:r>
        <w:t>vmb</w:t>
      </w:r>
      <w:proofErr w:type="spellEnd"/>
      <w:r>
        <w:t xml:space="preserve"> liederliche </w:t>
      </w:r>
      <w:proofErr w:type="spellStart"/>
      <w:r>
        <w:t>sachen</w:t>
      </w:r>
      <w:proofErr w:type="spellEnd"/>
      <w:r>
        <w:t xml:space="preserve">? </w:t>
      </w:r>
      <w:proofErr w:type="spellStart"/>
      <w:r>
        <w:t>Darnebend</w:t>
      </w:r>
      <w:proofErr w:type="spellEnd"/>
      <w:r>
        <w:t xml:space="preserve">/ was wider Gott/ deß hat man kein acht. </w:t>
      </w:r>
    </w:p>
    <w:p w14:paraId="24E16A9B" w14:textId="77777777" w:rsidR="00B33120" w:rsidRDefault="00B33120" w:rsidP="00B33120">
      <w:pPr>
        <w:pStyle w:val="StandardWeb"/>
      </w:pPr>
      <w:r>
        <w:t xml:space="preserve">Wie </w:t>
      </w:r>
      <w:proofErr w:type="spellStart"/>
      <w:r>
        <w:t>vil</w:t>
      </w:r>
      <w:proofErr w:type="spellEnd"/>
      <w:r>
        <w:t xml:space="preserve"> sind die ziehend </w:t>
      </w:r>
      <w:proofErr w:type="spellStart"/>
      <w:r>
        <w:t>dkind</w:t>
      </w:r>
      <w:proofErr w:type="spellEnd"/>
      <w:r>
        <w:t xml:space="preserve"> gar </w:t>
      </w:r>
      <w:proofErr w:type="spellStart"/>
      <w:r>
        <w:t>nit</w:t>
      </w:r>
      <w:proofErr w:type="spellEnd"/>
      <w:r>
        <w:t xml:space="preserve">? </w:t>
      </w:r>
      <w:proofErr w:type="spellStart"/>
      <w:r>
        <w:t>lands</w:t>
      </w:r>
      <w:proofErr w:type="spellEnd"/>
      <w:r>
        <w:t xml:space="preserve"> also </w:t>
      </w:r>
      <w:proofErr w:type="spellStart"/>
      <w:r>
        <w:t>hingon</w:t>
      </w:r>
      <w:proofErr w:type="spellEnd"/>
      <w:r>
        <w:t xml:space="preserve">/ </w:t>
      </w:r>
      <w:proofErr w:type="spellStart"/>
      <w:r>
        <w:t>sy</w:t>
      </w:r>
      <w:proofErr w:type="spellEnd"/>
      <w:r>
        <w:t xml:space="preserve"> </w:t>
      </w:r>
      <w:proofErr w:type="spellStart"/>
      <w:r>
        <w:t>syind</w:t>
      </w:r>
      <w:proofErr w:type="spellEnd"/>
      <w:r>
        <w:t xml:space="preserve"> gut oder </w:t>
      </w:r>
      <w:proofErr w:type="spellStart"/>
      <w:r>
        <w:t>böß</w:t>
      </w:r>
      <w:proofErr w:type="spellEnd"/>
      <w:r>
        <w:t xml:space="preserve">. </w:t>
      </w:r>
    </w:p>
    <w:p w14:paraId="76C374BA" w14:textId="77777777" w:rsidR="00B33120" w:rsidRDefault="00B33120" w:rsidP="00B33120">
      <w:pPr>
        <w:pStyle w:val="StandardWeb"/>
      </w:pPr>
      <w:r>
        <w:t xml:space="preserve">Wie </w:t>
      </w:r>
      <w:proofErr w:type="spellStart"/>
      <w:r>
        <w:t>vil</w:t>
      </w:r>
      <w:proofErr w:type="spellEnd"/>
      <w:r>
        <w:t xml:space="preserve"> ziehend </w:t>
      </w:r>
      <w:proofErr w:type="spellStart"/>
      <w:r>
        <w:t>jre</w:t>
      </w:r>
      <w:proofErr w:type="spellEnd"/>
      <w:r>
        <w:t xml:space="preserve"> </w:t>
      </w:r>
      <w:proofErr w:type="spellStart"/>
      <w:r>
        <w:t>kind</w:t>
      </w:r>
      <w:proofErr w:type="spellEnd"/>
      <w:r>
        <w:t xml:space="preserve"> nun zum Bösen? mit so </w:t>
      </w:r>
      <w:proofErr w:type="spellStart"/>
      <w:r>
        <w:t>vil</w:t>
      </w:r>
      <w:proofErr w:type="spellEnd"/>
      <w:r>
        <w:t xml:space="preserve"> </w:t>
      </w:r>
      <w:proofErr w:type="spellStart"/>
      <w:r>
        <w:t>ergerlichen</w:t>
      </w:r>
      <w:proofErr w:type="spellEnd"/>
      <w:r>
        <w:t xml:space="preserve"> worten </w:t>
      </w:r>
      <w:proofErr w:type="spellStart"/>
      <w:r>
        <w:t>vnd</w:t>
      </w:r>
      <w:proofErr w:type="spellEnd"/>
      <w:r>
        <w:t xml:space="preserve"> </w:t>
      </w:r>
      <w:proofErr w:type="spellStart"/>
      <w:r>
        <w:t>exemplen</w:t>
      </w:r>
      <w:proofErr w:type="spellEnd"/>
      <w:r>
        <w:t xml:space="preserve">/ </w:t>
      </w:r>
      <w:proofErr w:type="spellStart"/>
      <w:r>
        <w:t>vnd</w:t>
      </w:r>
      <w:proofErr w:type="spellEnd"/>
      <w:r>
        <w:t xml:space="preserve"> </w:t>
      </w:r>
      <w:proofErr w:type="spellStart"/>
      <w:r>
        <w:t>hand</w:t>
      </w:r>
      <w:proofErr w:type="spellEnd"/>
      <w:r>
        <w:t xml:space="preserve"> </w:t>
      </w:r>
      <w:proofErr w:type="spellStart"/>
      <w:r>
        <w:t>glych</w:t>
      </w:r>
      <w:proofErr w:type="spellEnd"/>
      <w:r>
        <w:t xml:space="preserve"> </w:t>
      </w:r>
      <w:proofErr w:type="spellStart"/>
      <w:r>
        <w:t>lust</w:t>
      </w:r>
      <w:proofErr w:type="spellEnd"/>
      <w:r>
        <w:t xml:space="preserve"> daran so </w:t>
      </w:r>
      <w:proofErr w:type="spellStart"/>
      <w:r>
        <w:t>jre</w:t>
      </w:r>
      <w:proofErr w:type="spellEnd"/>
      <w:r>
        <w:t xml:space="preserve"> </w:t>
      </w:r>
      <w:proofErr w:type="spellStart"/>
      <w:r>
        <w:t>kinder</w:t>
      </w:r>
      <w:proofErr w:type="spellEnd"/>
      <w:r>
        <w:t xml:space="preserve"> </w:t>
      </w:r>
      <w:proofErr w:type="spellStart"/>
      <w:r>
        <w:t>tüfels</w:t>
      </w:r>
      <w:proofErr w:type="spellEnd"/>
      <w:r>
        <w:t xml:space="preserve"> </w:t>
      </w:r>
      <w:proofErr w:type="spellStart"/>
      <w:r>
        <w:t>kinder</w:t>
      </w:r>
      <w:proofErr w:type="spellEnd"/>
      <w:r>
        <w:t xml:space="preserve"> sind/ </w:t>
      </w:r>
      <w:proofErr w:type="spellStart"/>
      <w:r>
        <w:t>gschwygen</w:t>
      </w:r>
      <w:proofErr w:type="spellEnd"/>
      <w:r>
        <w:t xml:space="preserve"> deren/ die </w:t>
      </w:r>
      <w:proofErr w:type="spellStart"/>
      <w:r>
        <w:t>kind</w:t>
      </w:r>
      <w:proofErr w:type="spellEnd"/>
      <w:r>
        <w:t xml:space="preserve"> </w:t>
      </w:r>
      <w:proofErr w:type="spellStart"/>
      <w:r>
        <w:t>offt</w:t>
      </w:r>
      <w:proofErr w:type="spellEnd"/>
      <w:r>
        <w:t xml:space="preserve"> </w:t>
      </w:r>
      <w:proofErr w:type="spellStart"/>
      <w:r>
        <w:t>vnnd</w:t>
      </w:r>
      <w:proofErr w:type="spellEnd"/>
      <w:r>
        <w:t xml:space="preserve"> dick so zu </w:t>
      </w:r>
      <w:proofErr w:type="spellStart"/>
      <w:r>
        <w:t>schandtlichen</w:t>
      </w:r>
      <w:proofErr w:type="spellEnd"/>
      <w:r>
        <w:t xml:space="preserve"> </w:t>
      </w:r>
      <w:proofErr w:type="spellStart"/>
      <w:r>
        <w:t>sachen</w:t>
      </w:r>
      <w:proofErr w:type="spellEnd"/>
      <w:r>
        <w:t xml:space="preserve"> </w:t>
      </w:r>
      <w:proofErr w:type="spellStart"/>
      <w:r>
        <w:t>bruchend</w:t>
      </w:r>
      <w:proofErr w:type="spellEnd"/>
      <w:r>
        <w:t xml:space="preserve">. </w:t>
      </w:r>
    </w:p>
    <w:p w14:paraId="4361FB28" w14:textId="77777777" w:rsidR="00B33120" w:rsidRDefault="00B33120" w:rsidP="00B33120">
      <w:pPr>
        <w:pStyle w:val="StandardWeb"/>
      </w:pPr>
      <w:r>
        <w:t xml:space="preserve">Wie </w:t>
      </w:r>
      <w:proofErr w:type="spellStart"/>
      <w:r>
        <w:t>vil</w:t>
      </w:r>
      <w:proofErr w:type="spellEnd"/>
      <w:r>
        <w:t xml:space="preserve"> </w:t>
      </w:r>
      <w:proofErr w:type="spellStart"/>
      <w:r>
        <w:t>zanckend</w:t>
      </w:r>
      <w:proofErr w:type="spellEnd"/>
      <w:r>
        <w:t xml:space="preserve"> sich dann/ das die </w:t>
      </w:r>
      <w:proofErr w:type="spellStart"/>
      <w:r>
        <w:t>kind</w:t>
      </w:r>
      <w:proofErr w:type="spellEnd"/>
      <w:r>
        <w:t xml:space="preserve"> </w:t>
      </w:r>
      <w:proofErr w:type="spellStart"/>
      <w:r>
        <w:t>toufft</w:t>
      </w:r>
      <w:proofErr w:type="spellEnd"/>
      <w:r>
        <w:t xml:space="preserve"> </w:t>
      </w:r>
      <w:proofErr w:type="spellStart"/>
      <w:r>
        <w:t>werind</w:t>
      </w:r>
      <w:proofErr w:type="spellEnd"/>
      <w:r>
        <w:t xml:space="preserve">? </w:t>
      </w:r>
      <w:proofErr w:type="spellStart"/>
      <w:r>
        <w:t>Vnd</w:t>
      </w:r>
      <w:proofErr w:type="spellEnd"/>
      <w:r>
        <w:t xml:space="preserve"> wo das </w:t>
      </w:r>
      <w:proofErr w:type="spellStart"/>
      <w:r>
        <w:t>nit</w:t>
      </w:r>
      <w:proofErr w:type="spellEnd"/>
      <w:r>
        <w:t xml:space="preserve"> </w:t>
      </w:r>
      <w:proofErr w:type="spellStart"/>
      <w:r>
        <w:t>gschicht</w:t>
      </w:r>
      <w:proofErr w:type="spellEnd"/>
      <w:r>
        <w:t xml:space="preserve">/ da ist nichts dann angst </w:t>
      </w:r>
      <w:proofErr w:type="spellStart"/>
      <w:r>
        <w:t>vnd</w:t>
      </w:r>
      <w:proofErr w:type="spellEnd"/>
      <w:r>
        <w:t xml:space="preserve"> not. </w:t>
      </w:r>
    </w:p>
    <w:p w14:paraId="20ED037A" w14:textId="77777777" w:rsidR="00B33120" w:rsidRDefault="00B33120" w:rsidP="00B33120">
      <w:pPr>
        <w:pStyle w:val="StandardWeb"/>
      </w:pPr>
      <w:r>
        <w:t xml:space="preserve">Wie </w:t>
      </w:r>
      <w:proofErr w:type="spellStart"/>
      <w:r>
        <w:t>vil</w:t>
      </w:r>
      <w:proofErr w:type="spellEnd"/>
      <w:r>
        <w:t xml:space="preserve"> </w:t>
      </w:r>
      <w:proofErr w:type="spellStart"/>
      <w:r>
        <w:t>zanckend</w:t>
      </w:r>
      <w:proofErr w:type="spellEnd"/>
      <w:r>
        <w:t xml:space="preserve"> </w:t>
      </w:r>
      <w:proofErr w:type="spellStart"/>
      <w:r>
        <w:t>yetz</w:t>
      </w:r>
      <w:proofErr w:type="spellEnd"/>
      <w:r>
        <w:t xml:space="preserve"> das </w:t>
      </w:r>
      <w:proofErr w:type="spellStart"/>
      <w:r>
        <w:t>sy</w:t>
      </w:r>
      <w:proofErr w:type="spellEnd"/>
      <w:r>
        <w:t xml:space="preserve"> </w:t>
      </w:r>
      <w:proofErr w:type="spellStart"/>
      <w:r>
        <w:t>nit</w:t>
      </w:r>
      <w:proofErr w:type="spellEnd"/>
      <w:r>
        <w:t xml:space="preserve"> </w:t>
      </w:r>
      <w:proofErr w:type="spellStart"/>
      <w:r>
        <w:t>getoufft</w:t>
      </w:r>
      <w:proofErr w:type="spellEnd"/>
      <w:r>
        <w:t xml:space="preserve"> </w:t>
      </w:r>
      <w:proofErr w:type="spellStart"/>
      <w:r>
        <w:t>werding</w:t>
      </w:r>
      <w:proofErr w:type="spellEnd"/>
      <w:r>
        <w:t xml:space="preserve">? </w:t>
      </w:r>
      <w:proofErr w:type="spellStart"/>
      <w:r>
        <w:t>Vnd</w:t>
      </w:r>
      <w:proofErr w:type="spellEnd"/>
      <w:r>
        <w:t xml:space="preserve"> wo das geschicht/ da ist nichts dann </w:t>
      </w:r>
      <w:proofErr w:type="spellStart"/>
      <w:r>
        <w:t>grüwel</w:t>
      </w:r>
      <w:proofErr w:type="spellEnd"/>
      <w:r>
        <w:t xml:space="preserve"> </w:t>
      </w:r>
      <w:proofErr w:type="spellStart"/>
      <w:r>
        <w:t>vnd</w:t>
      </w:r>
      <w:proofErr w:type="spellEnd"/>
      <w:r>
        <w:t xml:space="preserve"> </w:t>
      </w:r>
      <w:proofErr w:type="spellStart"/>
      <w:r>
        <w:t>lesterung</w:t>
      </w:r>
      <w:proofErr w:type="spellEnd"/>
      <w:r>
        <w:t xml:space="preserve">. </w:t>
      </w:r>
    </w:p>
    <w:p w14:paraId="3FAB1FE9" w14:textId="77777777" w:rsidR="00B33120" w:rsidRDefault="00B33120" w:rsidP="00B33120">
      <w:pPr>
        <w:pStyle w:val="StandardWeb"/>
      </w:pPr>
      <w:r>
        <w:t xml:space="preserve">Die </w:t>
      </w:r>
      <w:proofErr w:type="spellStart"/>
      <w:r>
        <w:t>sy</w:t>
      </w:r>
      <w:proofErr w:type="spellEnd"/>
      <w:r>
        <w:t xml:space="preserve"> </w:t>
      </w:r>
      <w:proofErr w:type="spellStart"/>
      <w:r>
        <w:t>schlächt</w:t>
      </w:r>
      <w:proofErr w:type="spellEnd"/>
      <w:r>
        <w:t xml:space="preserve"> </w:t>
      </w:r>
      <w:proofErr w:type="spellStart"/>
      <w:r>
        <w:t>nit</w:t>
      </w:r>
      <w:proofErr w:type="spellEnd"/>
      <w:r>
        <w:t xml:space="preserve"> </w:t>
      </w:r>
      <w:proofErr w:type="spellStart"/>
      <w:r>
        <w:t>touffen</w:t>
      </w:r>
      <w:proofErr w:type="spellEnd"/>
      <w:r>
        <w:t xml:space="preserve"> wöllend/ </w:t>
      </w:r>
      <w:proofErr w:type="spellStart"/>
      <w:r>
        <w:t>gedenckend</w:t>
      </w:r>
      <w:proofErr w:type="spellEnd"/>
      <w:r>
        <w:t xml:space="preserve"> </w:t>
      </w:r>
      <w:proofErr w:type="spellStart"/>
      <w:r>
        <w:t>nit</w:t>
      </w:r>
      <w:proofErr w:type="spellEnd"/>
      <w:r>
        <w:t xml:space="preserve">/ wie Christus die </w:t>
      </w:r>
      <w:proofErr w:type="spellStart"/>
      <w:r>
        <w:t>kind</w:t>
      </w:r>
      <w:proofErr w:type="spellEnd"/>
      <w:r>
        <w:t xml:space="preserve"> </w:t>
      </w:r>
      <w:proofErr w:type="spellStart"/>
      <w:r>
        <w:t>vnder</w:t>
      </w:r>
      <w:proofErr w:type="spellEnd"/>
      <w:r>
        <w:t xml:space="preserve"> die </w:t>
      </w:r>
      <w:proofErr w:type="spellStart"/>
      <w:r>
        <w:t>glöubigen</w:t>
      </w:r>
      <w:proofErr w:type="spellEnd"/>
      <w:r>
        <w:t xml:space="preserve"> </w:t>
      </w:r>
      <w:proofErr w:type="spellStart"/>
      <w:r>
        <w:t>gezelt</w:t>
      </w:r>
      <w:proofErr w:type="spellEnd"/>
      <w:r>
        <w:t xml:space="preserve"> hat/ das man doch mit dem </w:t>
      </w:r>
      <w:proofErr w:type="spellStart"/>
      <w:r>
        <w:t>kindertouff</w:t>
      </w:r>
      <w:proofErr w:type="spellEnd"/>
      <w:r>
        <w:t xml:space="preserve"> </w:t>
      </w:r>
      <w:proofErr w:type="spellStart"/>
      <w:r>
        <w:t>sunst</w:t>
      </w:r>
      <w:proofErr w:type="spellEnd"/>
      <w:r>
        <w:t xml:space="preserve"> gar nichts </w:t>
      </w:r>
      <w:proofErr w:type="spellStart"/>
      <w:r>
        <w:t>vßricht</w:t>
      </w:r>
      <w:proofErr w:type="spellEnd"/>
      <w:r>
        <w:t xml:space="preserve">. </w:t>
      </w:r>
    </w:p>
    <w:p w14:paraId="22F3F727" w14:textId="77777777" w:rsidR="00B33120" w:rsidRDefault="00B33120" w:rsidP="00B33120">
      <w:pPr>
        <w:pStyle w:val="StandardWeb"/>
      </w:pPr>
      <w:r>
        <w:t xml:space="preserve">Die </w:t>
      </w:r>
      <w:proofErr w:type="spellStart"/>
      <w:r>
        <w:t>sy</w:t>
      </w:r>
      <w:proofErr w:type="spellEnd"/>
      <w:r>
        <w:t xml:space="preserve"> </w:t>
      </w:r>
      <w:proofErr w:type="spellStart"/>
      <w:r>
        <w:t>schlächt</w:t>
      </w:r>
      <w:proofErr w:type="spellEnd"/>
      <w:r>
        <w:t xml:space="preserve"> wellend </w:t>
      </w:r>
      <w:proofErr w:type="spellStart"/>
      <w:r>
        <w:t>touffen</w:t>
      </w:r>
      <w:proofErr w:type="spellEnd"/>
      <w:r>
        <w:t xml:space="preserve">/ </w:t>
      </w:r>
      <w:proofErr w:type="spellStart"/>
      <w:r>
        <w:t>gedenckend</w:t>
      </w:r>
      <w:proofErr w:type="spellEnd"/>
      <w:r>
        <w:t xml:space="preserve"> </w:t>
      </w:r>
      <w:proofErr w:type="spellStart"/>
      <w:r>
        <w:t>nit</w:t>
      </w:r>
      <w:proofErr w:type="spellEnd"/>
      <w:r>
        <w:t xml:space="preserve"> wie die </w:t>
      </w:r>
      <w:proofErr w:type="spellStart"/>
      <w:r>
        <w:t>kind</w:t>
      </w:r>
      <w:proofErr w:type="spellEnd"/>
      <w:r>
        <w:t xml:space="preserve"> </w:t>
      </w:r>
      <w:proofErr w:type="spellStart"/>
      <w:r>
        <w:t>vnde</w:t>
      </w:r>
      <w:proofErr w:type="spellEnd"/>
      <w:r>
        <w:t xml:space="preserve"> die </w:t>
      </w:r>
      <w:proofErr w:type="spellStart"/>
      <w:r>
        <w:t>zal</w:t>
      </w:r>
      <w:proofErr w:type="spellEnd"/>
      <w:r>
        <w:t xml:space="preserve"> der </w:t>
      </w:r>
      <w:proofErr w:type="spellStart"/>
      <w:r>
        <w:t>glöubigen</w:t>
      </w:r>
      <w:proofErr w:type="spellEnd"/>
      <w:r>
        <w:t xml:space="preserve"> </w:t>
      </w:r>
      <w:proofErr w:type="spellStart"/>
      <w:r>
        <w:t>zelt</w:t>
      </w:r>
      <w:proofErr w:type="spellEnd"/>
      <w:r>
        <w:t xml:space="preserve"> sind/ durch den </w:t>
      </w:r>
      <w:proofErr w:type="spellStart"/>
      <w:r>
        <w:t>vsserlichen</w:t>
      </w:r>
      <w:proofErr w:type="spellEnd"/>
      <w:r>
        <w:t xml:space="preserve"> </w:t>
      </w:r>
      <w:proofErr w:type="spellStart"/>
      <w:r>
        <w:t>wassertouff</w:t>
      </w:r>
      <w:proofErr w:type="spellEnd"/>
      <w:r>
        <w:t xml:space="preserve">/ das </w:t>
      </w:r>
      <w:proofErr w:type="spellStart"/>
      <w:r>
        <w:t>sy</w:t>
      </w:r>
      <w:proofErr w:type="spellEnd"/>
      <w:r>
        <w:t xml:space="preserve"> </w:t>
      </w:r>
      <w:proofErr w:type="spellStart"/>
      <w:r>
        <w:t>jnen</w:t>
      </w:r>
      <w:proofErr w:type="spellEnd"/>
      <w:r>
        <w:t xml:space="preserve"> den selben stäts für </w:t>
      </w:r>
      <w:proofErr w:type="spellStart"/>
      <w:r>
        <w:t>ougen</w:t>
      </w:r>
      <w:proofErr w:type="spellEnd"/>
      <w:r>
        <w:t xml:space="preserve"> </w:t>
      </w:r>
      <w:proofErr w:type="spellStart"/>
      <w:r>
        <w:t>hielting</w:t>
      </w:r>
      <w:proofErr w:type="spellEnd"/>
      <w:r>
        <w:t xml:space="preserve">/ </w:t>
      </w:r>
      <w:proofErr w:type="spellStart"/>
      <w:r>
        <w:t>vnd</w:t>
      </w:r>
      <w:proofErr w:type="spellEnd"/>
      <w:r>
        <w:t xml:space="preserve"> </w:t>
      </w:r>
      <w:proofErr w:type="spellStart"/>
      <w:r>
        <w:t>sy</w:t>
      </w:r>
      <w:proofErr w:type="spellEnd"/>
      <w:r>
        <w:t xml:space="preserve"> als </w:t>
      </w:r>
      <w:proofErr w:type="spellStart"/>
      <w:r>
        <w:t>getouffte</w:t>
      </w:r>
      <w:proofErr w:type="spellEnd"/>
      <w:r>
        <w:t xml:space="preserve"> </w:t>
      </w:r>
      <w:proofErr w:type="spellStart"/>
      <w:r>
        <w:t>glöubige</w:t>
      </w:r>
      <w:proofErr w:type="spellEnd"/>
      <w:r>
        <w:t xml:space="preserve"> </w:t>
      </w:r>
      <w:proofErr w:type="spellStart"/>
      <w:r>
        <w:t>kind</w:t>
      </w:r>
      <w:proofErr w:type="spellEnd"/>
      <w:r>
        <w:t xml:space="preserve"> </w:t>
      </w:r>
      <w:proofErr w:type="spellStart"/>
      <w:r>
        <w:t>wol</w:t>
      </w:r>
      <w:proofErr w:type="spellEnd"/>
      <w:r>
        <w:t xml:space="preserve"> </w:t>
      </w:r>
      <w:proofErr w:type="spellStart"/>
      <w:r>
        <w:t>vfzuhind</w:t>
      </w:r>
      <w:proofErr w:type="spellEnd"/>
      <w:r>
        <w:t xml:space="preserve">/ damit </w:t>
      </w:r>
      <w:proofErr w:type="spellStart"/>
      <w:r>
        <w:t>sy</w:t>
      </w:r>
      <w:proofErr w:type="spellEnd"/>
      <w:r>
        <w:t xml:space="preserve"> </w:t>
      </w:r>
      <w:proofErr w:type="spellStart"/>
      <w:r>
        <w:t>läbtind</w:t>
      </w:r>
      <w:proofErr w:type="spellEnd"/>
      <w:r>
        <w:t xml:space="preserve">/ wie </w:t>
      </w:r>
      <w:proofErr w:type="spellStart"/>
      <w:r>
        <w:t>kinderen</w:t>
      </w:r>
      <w:proofErr w:type="spellEnd"/>
      <w:r>
        <w:t xml:space="preserve"> deß </w:t>
      </w:r>
      <w:proofErr w:type="spellStart"/>
      <w:r>
        <w:t>rychs</w:t>
      </w:r>
      <w:proofErr w:type="spellEnd"/>
      <w:r>
        <w:t xml:space="preserve"> Gottes </w:t>
      </w:r>
      <w:proofErr w:type="spellStart"/>
      <w:r>
        <w:t>wol</w:t>
      </w:r>
      <w:proofErr w:type="spellEnd"/>
      <w:r>
        <w:t xml:space="preserve"> </w:t>
      </w:r>
      <w:proofErr w:type="spellStart"/>
      <w:r>
        <w:t>anstünd</w:t>
      </w:r>
      <w:proofErr w:type="spellEnd"/>
      <w:r>
        <w:t xml:space="preserve">. </w:t>
      </w:r>
      <w:proofErr w:type="spellStart"/>
      <w:r>
        <w:t>Vnnd</w:t>
      </w:r>
      <w:proofErr w:type="spellEnd"/>
      <w:r>
        <w:t xml:space="preserve"> welche </w:t>
      </w:r>
      <w:proofErr w:type="spellStart"/>
      <w:r>
        <w:t>elteren</w:t>
      </w:r>
      <w:proofErr w:type="spellEnd"/>
      <w:r>
        <w:t xml:space="preserve"> </w:t>
      </w:r>
      <w:proofErr w:type="spellStart"/>
      <w:r>
        <w:t>hand</w:t>
      </w:r>
      <w:proofErr w:type="spellEnd"/>
      <w:r>
        <w:t xml:space="preserve"> </w:t>
      </w:r>
      <w:proofErr w:type="spellStart"/>
      <w:r>
        <w:t>jre</w:t>
      </w:r>
      <w:proofErr w:type="spellEnd"/>
      <w:r>
        <w:t xml:space="preserve"> </w:t>
      </w:r>
      <w:proofErr w:type="spellStart"/>
      <w:r>
        <w:t>kind</w:t>
      </w:r>
      <w:proofErr w:type="spellEnd"/>
      <w:r>
        <w:t xml:space="preserve"> einmal des </w:t>
      </w:r>
      <w:proofErr w:type="spellStart"/>
      <w:r>
        <w:t>touffs</w:t>
      </w:r>
      <w:proofErr w:type="spellEnd"/>
      <w:r>
        <w:t xml:space="preserve"> recht </w:t>
      </w:r>
      <w:proofErr w:type="spellStart"/>
      <w:r>
        <w:t>vermanet</w:t>
      </w:r>
      <w:proofErr w:type="spellEnd"/>
      <w:r>
        <w:t xml:space="preserve">? </w:t>
      </w:r>
    </w:p>
    <w:p w14:paraId="045D4DEA" w14:textId="77777777" w:rsidR="00B33120" w:rsidRDefault="00B33120" w:rsidP="00B33120">
      <w:pPr>
        <w:pStyle w:val="StandardWeb"/>
      </w:pPr>
      <w:r>
        <w:t xml:space="preserve">Also </w:t>
      </w:r>
      <w:proofErr w:type="spellStart"/>
      <w:r>
        <w:t>kan</w:t>
      </w:r>
      <w:proofErr w:type="spellEnd"/>
      <w:r>
        <w:t xml:space="preserve"> die </w:t>
      </w:r>
      <w:proofErr w:type="spellStart"/>
      <w:r>
        <w:t>welt</w:t>
      </w:r>
      <w:proofErr w:type="spellEnd"/>
      <w:r>
        <w:t xml:space="preserve"> kein maß noch mittel. </w:t>
      </w:r>
      <w:proofErr w:type="spellStart"/>
      <w:r>
        <w:t>Eintweders</w:t>
      </w:r>
      <w:proofErr w:type="spellEnd"/>
      <w:r>
        <w:t xml:space="preserve">/ es muß </w:t>
      </w:r>
      <w:proofErr w:type="spellStart"/>
      <w:r>
        <w:t>toufft</w:t>
      </w:r>
      <w:proofErr w:type="spellEnd"/>
      <w:r>
        <w:t xml:space="preserve"> </w:t>
      </w:r>
      <w:proofErr w:type="spellStart"/>
      <w:r>
        <w:t>syn</w:t>
      </w:r>
      <w:proofErr w:type="spellEnd"/>
      <w:r>
        <w:t xml:space="preserve">/ oder es muß </w:t>
      </w:r>
      <w:proofErr w:type="spellStart"/>
      <w:r>
        <w:t>nit</w:t>
      </w:r>
      <w:proofErr w:type="spellEnd"/>
      <w:r>
        <w:t xml:space="preserve"> </w:t>
      </w:r>
      <w:proofErr w:type="spellStart"/>
      <w:r>
        <w:t>toufft</w:t>
      </w:r>
      <w:proofErr w:type="spellEnd"/>
      <w:r>
        <w:t xml:space="preserve"> </w:t>
      </w:r>
      <w:proofErr w:type="spellStart"/>
      <w:r>
        <w:t>syn</w:t>
      </w:r>
      <w:proofErr w:type="spellEnd"/>
      <w:r>
        <w:t xml:space="preserve">. </w:t>
      </w:r>
      <w:proofErr w:type="spellStart"/>
      <w:r>
        <w:t>Glych</w:t>
      </w:r>
      <w:proofErr w:type="spellEnd"/>
      <w:r>
        <w:t xml:space="preserve"> wie </w:t>
      </w:r>
      <w:proofErr w:type="spellStart"/>
      <w:r>
        <w:t>ouch</w:t>
      </w:r>
      <w:proofErr w:type="spellEnd"/>
      <w:r>
        <w:t xml:space="preserve"> mit den </w:t>
      </w:r>
      <w:proofErr w:type="spellStart"/>
      <w:r>
        <w:t>schülen</w:t>
      </w:r>
      <w:proofErr w:type="spellEnd"/>
      <w:r>
        <w:t xml:space="preserve">/ Einest </w:t>
      </w:r>
      <w:proofErr w:type="spellStart"/>
      <w:r>
        <w:t>warends</w:t>
      </w:r>
      <w:proofErr w:type="spellEnd"/>
      <w:r>
        <w:t xml:space="preserve"> gar voll/ </w:t>
      </w:r>
      <w:proofErr w:type="spellStart"/>
      <w:r>
        <w:t>yetz</w:t>
      </w:r>
      <w:proofErr w:type="spellEnd"/>
      <w:r>
        <w:t xml:space="preserve"> sind </w:t>
      </w:r>
      <w:proofErr w:type="spellStart"/>
      <w:r>
        <w:t>sy</w:t>
      </w:r>
      <w:proofErr w:type="spellEnd"/>
      <w:r>
        <w:t xml:space="preserve"> gar </w:t>
      </w:r>
      <w:proofErr w:type="spellStart"/>
      <w:r>
        <w:t>lär</w:t>
      </w:r>
      <w:proofErr w:type="spellEnd"/>
      <w:r>
        <w:t xml:space="preserve">. </w:t>
      </w:r>
    </w:p>
    <w:p w14:paraId="0A82CD12" w14:textId="77777777" w:rsidR="00B33120" w:rsidRDefault="00B33120" w:rsidP="00B33120">
      <w:pPr>
        <w:pStyle w:val="StandardWeb"/>
      </w:pPr>
      <w:r>
        <w:t xml:space="preserve">Kind müssen </w:t>
      </w:r>
      <w:proofErr w:type="spellStart"/>
      <w:r>
        <w:t>touffen</w:t>
      </w:r>
      <w:proofErr w:type="spellEnd"/>
      <w:r>
        <w:t xml:space="preserve">/ ist kein </w:t>
      </w:r>
      <w:proofErr w:type="spellStart"/>
      <w:r>
        <w:t>gebott</w:t>
      </w:r>
      <w:proofErr w:type="spellEnd"/>
      <w:r>
        <w:t xml:space="preserve">. Kind </w:t>
      </w:r>
      <w:proofErr w:type="spellStart"/>
      <w:r>
        <w:t>nit</w:t>
      </w:r>
      <w:proofErr w:type="spellEnd"/>
      <w:r>
        <w:t xml:space="preserve"> sollen </w:t>
      </w:r>
      <w:proofErr w:type="spellStart"/>
      <w:r>
        <w:t>touffen</w:t>
      </w:r>
      <w:proofErr w:type="spellEnd"/>
      <w:r>
        <w:t xml:space="preserve">/ ist kein </w:t>
      </w:r>
      <w:proofErr w:type="spellStart"/>
      <w:r>
        <w:t>verbott</w:t>
      </w:r>
      <w:proofErr w:type="spellEnd"/>
      <w:r>
        <w:t xml:space="preserve">. Die liebe ordnets alles. </w:t>
      </w:r>
    </w:p>
    <w:p w14:paraId="5701F4D1" w14:textId="77777777" w:rsidR="00B33120" w:rsidRDefault="00B33120" w:rsidP="00B33120">
      <w:pPr>
        <w:pStyle w:val="StandardWeb"/>
      </w:pPr>
      <w:r>
        <w:t xml:space="preserve">Kinder </w:t>
      </w:r>
      <w:proofErr w:type="spellStart"/>
      <w:r>
        <w:t>wol</w:t>
      </w:r>
      <w:proofErr w:type="spellEnd"/>
      <w:r>
        <w:t xml:space="preserve"> ziehen nach Gottes willen/ ist ein ernstliches </w:t>
      </w:r>
      <w:proofErr w:type="spellStart"/>
      <w:r>
        <w:t>gebott</w:t>
      </w:r>
      <w:proofErr w:type="spellEnd"/>
      <w:r>
        <w:t xml:space="preserve">/ </w:t>
      </w:r>
      <w:proofErr w:type="spellStart"/>
      <w:r>
        <w:t>vnnd</w:t>
      </w:r>
      <w:proofErr w:type="spellEnd"/>
      <w:r>
        <w:t xml:space="preserve"> ein </w:t>
      </w:r>
      <w:proofErr w:type="spellStart"/>
      <w:r>
        <w:t>frucht</w:t>
      </w:r>
      <w:proofErr w:type="spellEnd"/>
      <w:r>
        <w:t xml:space="preserve"> des </w:t>
      </w:r>
      <w:proofErr w:type="spellStart"/>
      <w:r>
        <w:t>menschen</w:t>
      </w:r>
      <w:proofErr w:type="spellEnd"/>
      <w:r>
        <w:t xml:space="preserve"> der Gott erkennt hat. </w:t>
      </w:r>
    </w:p>
    <w:p w14:paraId="0119E87F" w14:textId="77777777" w:rsidR="00B33120" w:rsidRDefault="00B33120" w:rsidP="00B33120">
      <w:pPr>
        <w:pStyle w:val="StandardWeb"/>
      </w:pPr>
      <w:r>
        <w:t xml:space="preserve">Kind </w:t>
      </w:r>
      <w:proofErr w:type="spellStart"/>
      <w:r>
        <w:t>erglich</w:t>
      </w:r>
      <w:proofErr w:type="spellEnd"/>
      <w:r>
        <w:t xml:space="preserve"> </w:t>
      </w:r>
      <w:proofErr w:type="spellStart"/>
      <w:r>
        <w:t>vnnd</w:t>
      </w:r>
      <w:proofErr w:type="spellEnd"/>
      <w:r>
        <w:t xml:space="preserve"> übel ziehen/ ist ein </w:t>
      </w:r>
      <w:proofErr w:type="spellStart"/>
      <w:r>
        <w:t>waar</w:t>
      </w:r>
      <w:proofErr w:type="spellEnd"/>
      <w:r>
        <w:t xml:space="preserve"> </w:t>
      </w:r>
      <w:proofErr w:type="spellStart"/>
      <w:r>
        <w:t>zeichen</w:t>
      </w:r>
      <w:proofErr w:type="spellEnd"/>
      <w:r>
        <w:t xml:space="preserve"> des </w:t>
      </w:r>
      <w:proofErr w:type="spellStart"/>
      <w:r>
        <w:t>vngloubens</w:t>
      </w:r>
      <w:proofErr w:type="spellEnd"/>
      <w:r>
        <w:t xml:space="preserve">. </w:t>
      </w:r>
      <w:proofErr w:type="spellStart"/>
      <w:r>
        <w:t>Wolan</w:t>
      </w:r>
      <w:proofErr w:type="spellEnd"/>
      <w:r>
        <w:t xml:space="preserve">/ lüg </w:t>
      </w:r>
      <w:proofErr w:type="spellStart"/>
      <w:r>
        <w:t>yederman</w:t>
      </w:r>
      <w:proofErr w:type="spellEnd"/>
      <w:r>
        <w:t xml:space="preserve"> das er </w:t>
      </w:r>
      <w:proofErr w:type="spellStart"/>
      <w:r>
        <w:t>jm</w:t>
      </w:r>
      <w:proofErr w:type="spellEnd"/>
      <w:r>
        <w:t xml:space="preserve"> recht thue. Der </w:t>
      </w:r>
      <w:proofErr w:type="spellStart"/>
      <w:r>
        <w:t>gloub</w:t>
      </w:r>
      <w:proofErr w:type="spellEnd"/>
      <w:r>
        <w:t xml:space="preserve"> leerts alles. </w:t>
      </w:r>
    </w:p>
    <w:p w14:paraId="59F8F932" w14:textId="77777777" w:rsidR="00B33120" w:rsidRDefault="00B33120" w:rsidP="00B33120">
      <w:pPr>
        <w:pStyle w:val="StandardWeb"/>
      </w:pPr>
      <w:r>
        <w:t xml:space="preserve">Also hab ich armer </w:t>
      </w:r>
      <w:proofErr w:type="spellStart"/>
      <w:r>
        <w:t>diener</w:t>
      </w:r>
      <w:proofErr w:type="spellEnd"/>
      <w:r>
        <w:t xml:space="preserve"> des </w:t>
      </w:r>
      <w:proofErr w:type="spellStart"/>
      <w:r>
        <w:t>worts</w:t>
      </w:r>
      <w:proofErr w:type="spellEnd"/>
      <w:r>
        <w:t xml:space="preserve"> Gottes </w:t>
      </w:r>
      <w:proofErr w:type="spellStart"/>
      <w:r>
        <w:t>vß</w:t>
      </w:r>
      <w:proofErr w:type="spellEnd"/>
      <w:r>
        <w:t xml:space="preserve"> liebe zu der </w:t>
      </w:r>
      <w:proofErr w:type="spellStart"/>
      <w:r>
        <w:t>jugent</w:t>
      </w:r>
      <w:proofErr w:type="spellEnd"/>
      <w:r>
        <w:t xml:space="preserve">/ das Vatter </w:t>
      </w:r>
      <w:proofErr w:type="spellStart"/>
      <w:r>
        <w:t>vnser</w:t>
      </w:r>
      <w:proofErr w:type="spellEnd"/>
      <w:r>
        <w:t xml:space="preserve"> für ein </w:t>
      </w:r>
      <w:proofErr w:type="spellStart"/>
      <w:r>
        <w:t>kind</w:t>
      </w:r>
      <w:proofErr w:type="spellEnd"/>
      <w:r>
        <w:t xml:space="preserve"> oder zwey/ in </w:t>
      </w:r>
      <w:proofErr w:type="spellStart"/>
      <w:r>
        <w:t>fraag</w:t>
      </w:r>
      <w:proofErr w:type="spellEnd"/>
      <w:r>
        <w:t xml:space="preserve"> </w:t>
      </w:r>
      <w:proofErr w:type="spellStart"/>
      <w:r>
        <w:t>vnnd</w:t>
      </w:r>
      <w:proofErr w:type="spellEnd"/>
      <w:r>
        <w:t xml:space="preserve"> </w:t>
      </w:r>
      <w:proofErr w:type="spellStart"/>
      <w:r>
        <w:t>bätts</w:t>
      </w:r>
      <w:proofErr w:type="spellEnd"/>
      <w:r>
        <w:t xml:space="preserve"> </w:t>
      </w:r>
      <w:proofErr w:type="spellStart"/>
      <w:r>
        <w:t>wyß</w:t>
      </w:r>
      <w:proofErr w:type="spellEnd"/>
      <w:r>
        <w:t xml:space="preserve"> </w:t>
      </w:r>
      <w:proofErr w:type="spellStart"/>
      <w:r>
        <w:t>vßgelegt</w:t>
      </w:r>
      <w:proofErr w:type="spellEnd"/>
      <w:r>
        <w:t xml:space="preserve">/ </w:t>
      </w:r>
      <w:proofErr w:type="spellStart"/>
      <w:r>
        <w:t>vnd</w:t>
      </w:r>
      <w:proofErr w:type="spellEnd"/>
      <w:r>
        <w:t xml:space="preserve"> bin </w:t>
      </w:r>
      <w:proofErr w:type="spellStart"/>
      <w:r>
        <w:t>gebätten</w:t>
      </w:r>
      <w:proofErr w:type="spellEnd"/>
      <w:r>
        <w:t xml:space="preserve"> worden </w:t>
      </w:r>
      <w:proofErr w:type="spellStart"/>
      <w:r>
        <w:t>dasselbig</w:t>
      </w:r>
      <w:proofErr w:type="spellEnd"/>
      <w:r>
        <w:t xml:space="preserve"> anderen </w:t>
      </w:r>
      <w:proofErr w:type="spellStart"/>
      <w:r>
        <w:t>kinden</w:t>
      </w:r>
      <w:proofErr w:type="spellEnd"/>
      <w:r>
        <w:t xml:space="preserve"> </w:t>
      </w:r>
      <w:proofErr w:type="spellStart"/>
      <w:r>
        <w:t>ouch</w:t>
      </w:r>
      <w:proofErr w:type="spellEnd"/>
      <w:r>
        <w:t xml:space="preserve"> mitzuteilen/ das hab ich also </w:t>
      </w:r>
      <w:proofErr w:type="spellStart"/>
      <w:r>
        <w:t>gethon</w:t>
      </w:r>
      <w:proofErr w:type="spellEnd"/>
      <w:r>
        <w:t xml:space="preserve">. </w:t>
      </w:r>
      <w:proofErr w:type="spellStart"/>
      <w:r>
        <w:t>Vnnd</w:t>
      </w:r>
      <w:proofErr w:type="spellEnd"/>
      <w:r>
        <w:t xml:space="preserve"> </w:t>
      </w:r>
      <w:proofErr w:type="spellStart"/>
      <w:r>
        <w:t>sunderlich</w:t>
      </w:r>
      <w:proofErr w:type="spellEnd"/>
      <w:r>
        <w:t xml:space="preserve"> </w:t>
      </w:r>
      <w:proofErr w:type="spellStart"/>
      <w:r>
        <w:t>wil</w:t>
      </w:r>
      <w:proofErr w:type="spellEnd"/>
      <w:r>
        <w:t xml:space="preserve"> ichs mitteilt haben </w:t>
      </w:r>
      <w:proofErr w:type="spellStart"/>
      <w:r>
        <w:t>vilen</w:t>
      </w:r>
      <w:proofErr w:type="spellEnd"/>
      <w:r>
        <w:t xml:space="preserve"> guten </w:t>
      </w:r>
      <w:proofErr w:type="spellStart"/>
      <w:r>
        <w:t>kindren</w:t>
      </w:r>
      <w:proofErr w:type="spellEnd"/>
      <w:r>
        <w:t xml:space="preserve"> zu Rüdlingen/ für welche ich schuldig bin sorg </w:t>
      </w:r>
      <w:proofErr w:type="spellStart"/>
      <w:r>
        <w:t>zetragen</w:t>
      </w:r>
      <w:proofErr w:type="spellEnd"/>
      <w:r>
        <w:t xml:space="preserve">. Gott </w:t>
      </w:r>
      <w:proofErr w:type="spellStart"/>
      <w:r>
        <w:t>well</w:t>
      </w:r>
      <w:proofErr w:type="spellEnd"/>
      <w:r>
        <w:t xml:space="preserve"> das alles </w:t>
      </w:r>
      <w:proofErr w:type="spellStart"/>
      <w:r>
        <w:t>wol</w:t>
      </w:r>
      <w:proofErr w:type="spellEnd"/>
      <w:r>
        <w:t xml:space="preserve"> </w:t>
      </w:r>
      <w:proofErr w:type="spellStart"/>
      <w:r>
        <w:t>thon</w:t>
      </w:r>
      <w:proofErr w:type="spellEnd"/>
      <w:r>
        <w:t xml:space="preserve"> </w:t>
      </w:r>
      <w:proofErr w:type="spellStart"/>
      <w:r>
        <w:t>sye</w:t>
      </w:r>
      <w:proofErr w:type="spellEnd"/>
      <w:r>
        <w:t xml:space="preserve">. Aber die </w:t>
      </w:r>
      <w:proofErr w:type="spellStart"/>
      <w:r>
        <w:t>fürnembste</w:t>
      </w:r>
      <w:proofErr w:type="spellEnd"/>
      <w:r>
        <w:t xml:space="preserve"> </w:t>
      </w:r>
      <w:proofErr w:type="spellStart"/>
      <w:r>
        <w:t>zucht</w:t>
      </w:r>
      <w:proofErr w:type="spellEnd"/>
      <w:r>
        <w:t xml:space="preserve"> der </w:t>
      </w:r>
      <w:proofErr w:type="spellStart"/>
      <w:r>
        <w:t>kinder</w:t>
      </w:r>
      <w:proofErr w:type="spellEnd"/>
      <w:r>
        <w:t xml:space="preserve"> ist das man Gott </w:t>
      </w:r>
      <w:proofErr w:type="spellStart"/>
      <w:r>
        <w:t>trüwlich</w:t>
      </w:r>
      <w:proofErr w:type="spellEnd"/>
      <w:r>
        <w:t xml:space="preserve"> für </w:t>
      </w:r>
      <w:proofErr w:type="spellStart"/>
      <w:r>
        <w:t>sy</w:t>
      </w:r>
      <w:proofErr w:type="spellEnd"/>
      <w:r>
        <w:t xml:space="preserve"> bitt/ </w:t>
      </w:r>
      <w:proofErr w:type="spellStart"/>
      <w:r>
        <w:t>vnnd</w:t>
      </w:r>
      <w:proofErr w:type="spellEnd"/>
      <w:r>
        <w:t xml:space="preserve"> </w:t>
      </w:r>
      <w:proofErr w:type="spellStart"/>
      <w:r>
        <w:t>sy</w:t>
      </w:r>
      <w:proofErr w:type="spellEnd"/>
      <w:r>
        <w:t xml:space="preserve"> </w:t>
      </w:r>
      <w:proofErr w:type="spellStart"/>
      <w:r>
        <w:t>ouch</w:t>
      </w:r>
      <w:proofErr w:type="spellEnd"/>
      <w:r>
        <w:t xml:space="preserve"> leer bitten. </w:t>
      </w:r>
    </w:p>
    <w:p w14:paraId="3F7CE1AF" w14:textId="77777777" w:rsidR="00B33120" w:rsidRDefault="00B33120" w:rsidP="00B33120">
      <w:pPr>
        <w:pStyle w:val="StandardWeb"/>
      </w:pPr>
      <w:r>
        <w:t xml:space="preserve">Der allmächtig Gott erbarme sich über die </w:t>
      </w:r>
      <w:proofErr w:type="spellStart"/>
      <w:r>
        <w:t>gottloß</w:t>
      </w:r>
      <w:proofErr w:type="spellEnd"/>
      <w:r>
        <w:t xml:space="preserve"> </w:t>
      </w:r>
      <w:proofErr w:type="spellStart"/>
      <w:r>
        <w:t>jugend</w:t>
      </w:r>
      <w:proofErr w:type="spellEnd"/>
      <w:r>
        <w:t xml:space="preserve">/ </w:t>
      </w:r>
      <w:proofErr w:type="spellStart"/>
      <w:r>
        <w:t>vnnd</w:t>
      </w:r>
      <w:proofErr w:type="spellEnd"/>
      <w:r>
        <w:t xml:space="preserve"> geb </w:t>
      </w:r>
      <w:proofErr w:type="spellStart"/>
      <w:r>
        <w:t>vil</w:t>
      </w:r>
      <w:proofErr w:type="spellEnd"/>
      <w:r>
        <w:t xml:space="preserve"> </w:t>
      </w:r>
      <w:proofErr w:type="spellStart"/>
      <w:r>
        <w:t>kinden</w:t>
      </w:r>
      <w:proofErr w:type="spellEnd"/>
      <w:r>
        <w:t xml:space="preserve"> </w:t>
      </w:r>
      <w:proofErr w:type="spellStart"/>
      <w:r>
        <w:t>sinen</w:t>
      </w:r>
      <w:proofErr w:type="spellEnd"/>
      <w:r>
        <w:t xml:space="preserve"> heiligen geist/ das fromm/ </w:t>
      </w:r>
      <w:proofErr w:type="spellStart"/>
      <w:r>
        <w:t>gottsförchtig</w:t>
      </w:r>
      <w:proofErr w:type="spellEnd"/>
      <w:r>
        <w:t xml:space="preserve"> </w:t>
      </w:r>
      <w:proofErr w:type="spellStart"/>
      <w:r>
        <w:t>lüt</w:t>
      </w:r>
      <w:proofErr w:type="spellEnd"/>
      <w:r>
        <w:t xml:space="preserve"> </w:t>
      </w:r>
      <w:proofErr w:type="spellStart"/>
      <w:r>
        <w:t>vß</w:t>
      </w:r>
      <w:proofErr w:type="spellEnd"/>
      <w:r>
        <w:t xml:space="preserve"> </w:t>
      </w:r>
      <w:proofErr w:type="spellStart"/>
      <w:r>
        <w:t>jnen</w:t>
      </w:r>
      <w:proofErr w:type="spellEnd"/>
      <w:r>
        <w:t xml:space="preserve"> </w:t>
      </w:r>
      <w:proofErr w:type="spellStart"/>
      <w:r>
        <w:t>werding</w:t>
      </w:r>
      <w:proofErr w:type="spellEnd"/>
      <w:r>
        <w:t xml:space="preserve">/ </w:t>
      </w:r>
      <w:proofErr w:type="spellStart"/>
      <w:r>
        <w:t>vnnd</w:t>
      </w:r>
      <w:proofErr w:type="spellEnd"/>
      <w:r>
        <w:t xml:space="preserve"> </w:t>
      </w:r>
      <w:proofErr w:type="spellStart"/>
      <w:r>
        <w:t>machs</w:t>
      </w:r>
      <w:proofErr w:type="spellEnd"/>
      <w:r>
        <w:t xml:space="preserve"> Gott alles gut/ Amen. </w:t>
      </w:r>
    </w:p>
    <w:p w14:paraId="34EAD8CE" w14:textId="77777777" w:rsidR="00B33120" w:rsidRDefault="00B33120" w:rsidP="00B33120">
      <w:pPr>
        <w:pStyle w:val="StandardWeb"/>
      </w:pPr>
      <w:r>
        <w:rPr>
          <w:rStyle w:val="Fett"/>
          <w:rFonts w:eastAsiaTheme="majorEastAsia"/>
        </w:rPr>
        <w:t xml:space="preserve">Es </w:t>
      </w:r>
      <w:proofErr w:type="spellStart"/>
      <w:r>
        <w:rPr>
          <w:rStyle w:val="Fett"/>
          <w:rFonts w:eastAsiaTheme="majorEastAsia"/>
        </w:rPr>
        <w:t>begärtennd</w:t>
      </w:r>
      <w:proofErr w:type="spellEnd"/>
      <w:r>
        <w:rPr>
          <w:rStyle w:val="Fett"/>
          <w:rFonts w:eastAsiaTheme="majorEastAsia"/>
        </w:rPr>
        <w:t xml:space="preserve"> die junger Christi </w:t>
      </w:r>
      <w:proofErr w:type="spellStart"/>
      <w:r>
        <w:rPr>
          <w:rStyle w:val="Fett"/>
          <w:rFonts w:eastAsiaTheme="majorEastAsia"/>
        </w:rPr>
        <w:t>vff</w:t>
      </w:r>
      <w:proofErr w:type="spellEnd"/>
      <w:r>
        <w:rPr>
          <w:rStyle w:val="Fett"/>
          <w:rFonts w:eastAsiaTheme="majorEastAsia"/>
        </w:rPr>
        <w:t xml:space="preserve"> ein </w:t>
      </w:r>
      <w:proofErr w:type="spellStart"/>
      <w:r>
        <w:rPr>
          <w:rStyle w:val="Fett"/>
          <w:rFonts w:eastAsiaTheme="majorEastAsia"/>
        </w:rPr>
        <w:t>zyt</w:t>
      </w:r>
      <w:proofErr w:type="spellEnd"/>
      <w:r>
        <w:rPr>
          <w:rStyle w:val="Fett"/>
          <w:rFonts w:eastAsiaTheme="majorEastAsia"/>
        </w:rPr>
        <w:t xml:space="preserve"> von </w:t>
      </w:r>
      <w:proofErr w:type="spellStart"/>
      <w:r>
        <w:rPr>
          <w:rStyle w:val="Fett"/>
          <w:rFonts w:eastAsiaTheme="majorEastAsia"/>
        </w:rPr>
        <w:t>jm</w:t>
      </w:r>
      <w:proofErr w:type="spellEnd"/>
      <w:r>
        <w:rPr>
          <w:rStyle w:val="Fett"/>
          <w:rFonts w:eastAsiaTheme="majorEastAsia"/>
        </w:rPr>
        <w:t xml:space="preserve">/ das er </w:t>
      </w:r>
      <w:proofErr w:type="spellStart"/>
      <w:r>
        <w:rPr>
          <w:rStyle w:val="Fett"/>
          <w:rFonts w:eastAsiaTheme="majorEastAsia"/>
        </w:rPr>
        <w:t>sy</w:t>
      </w:r>
      <w:proofErr w:type="spellEnd"/>
      <w:r>
        <w:rPr>
          <w:rStyle w:val="Fett"/>
          <w:rFonts w:eastAsiaTheme="majorEastAsia"/>
        </w:rPr>
        <w:t xml:space="preserve"> </w:t>
      </w:r>
      <w:proofErr w:type="spellStart"/>
      <w:r>
        <w:rPr>
          <w:rStyle w:val="Fett"/>
          <w:rFonts w:eastAsiaTheme="majorEastAsia"/>
        </w:rPr>
        <w:t>wölt</w:t>
      </w:r>
      <w:proofErr w:type="spellEnd"/>
      <w:r>
        <w:rPr>
          <w:rStyle w:val="Fett"/>
          <w:rFonts w:eastAsiaTheme="majorEastAsia"/>
        </w:rPr>
        <w:t xml:space="preserve"> leeren </w:t>
      </w:r>
      <w:proofErr w:type="spellStart"/>
      <w:r>
        <w:rPr>
          <w:rStyle w:val="Fett"/>
          <w:rFonts w:eastAsiaTheme="majorEastAsia"/>
        </w:rPr>
        <w:t>bätten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er sprach: Wenn </w:t>
      </w:r>
      <w:proofErr w:type="spellStart"/>
      <w:r>
        <w:rPr>
          <w:rStyle w:val="Fett"/>
          <w:rFonts w:eastAsiaTheme="majorEastAsia"/>
        </w:rPr>
        <w:t>jr</w:t>
      </w:r>
      <w:proofErr w:type="spellEnd"/>
      <w:r>
        <w:rPr>
          <w:rStyle w:val="Fett"/>
          <w:rFonts w:eastAsiaTheme="majorEastAsia"/>
        </w:rPr>
        <w:t xml:space="preserve"> wöllend </w:t>
      </w:r>
      <w:proofErr w:type="spellStart"/>
      <w:r>
        <w:rPr>
          <w:rStyle w:val="Fett"/>
          <w:rFonts w:eastAsiaTheme="majorEastAsia"/>
        </w:rPr>
        <w:t>bätten</w:t>
      </w:r>
      <w:proofErr w:type="spellEnd"/>
      <w:r>
        <w:rPr>
          <w:rStyle w:val="Fett"/>
          <w:rFonts w:eastAsiaTheme="majorEastAsia"/>
        </w:rPr>
        <w:t xml:space="preserve">/ so sollend </w:t>
      </w:r>
      <w:proofErr w:type="spellStart"/>
      <w:r>
        <w:rPr>
          <w:rStyle w:val="Fett"/>
          <w:rFonts w:eastAsiaTheme="majorEastAsia"/>
        </w:rPr>
        <w:t>jr</w:t>
      </w:r>
      <w:proofErr w:type="spellEnd"/>
      <w:r>
        <w:rPr>
          <w:rStyle w:val="Fett"/>
          <w:rFonts w:eastAsiaTheme="majorEastAsia"/>
        </w:rPr>
        <w:t xml:space="preserve"> also </w:t>
      </w:r>
      <w:proofErr w:type="spellStart"/>
      <w:r>
        <w:rPr>
          <w:rStyle w:val="Fett"/>
          <w:rFonts w:eastAsiaTheme="majorEastAsia"/>
        </w:rPr>
        <w:t>bätten</w:t>
      </w:r>
      <w:proofErr w:type="spellEnd"/>
      <w:r>
        <w:rPr>
          <w:rStyle w:val="Fett"/>
          <w:rFonts w:eastAsiaTheme="majorEastAsia"/>
        </w:rPr>
        <w:t>:</w:t>
      </w:r>
      <w:r>
        <w:t xml:space="preserve"> </w:t>
      </w:r>
    </w:p>
    <w:p w14:paraId="308C35B2" w14:textId="77777777" w:rsidR="00B33120" w:rsidRDefault="00B33120" w:rsidP="00B33120">
      <w:pPr>
        <w:pStyle w:val="StandardWeb"/>
      </w:pPr>
      <w:proofErr w:type="spellStart"/>
      <w:r>
        <w:t>VNser</w:t>
      </w:r>
      <w:proofErr w:type="spellEnd"/>
      <w:r>
        <w:t xml:space="preserve"> Vatter/der du bist im </w:t>
      </w:r>
      <w:proofErr w:type="spellStart"/>
      <w:r>
        <w:t>himmel</w:t>
      </w:r>
      <w:proofErr w:type="spellEnd"/>
      <w:r>
        <w:t>.</w:t>
      </w:r>
      <w:r>
        <w:br/>
        <w:t xml:space="preserve">1 Geheiliget </w:t>
      </w:r>
      <w:proofErr w:type="spellStart"/>
      <w:r>
        <w:t>werd</w:t>
      </w:r>
      <w:proofErr w:type="spellEnd"/>
      <w:r>
        <w:t xml:space="preserve"> </w:t>
      </w:r>
      <w:proofErr w:type="spellStart"/>
      <w:r>
        <w:t>din</w:t>
      </w:r>
      <w:proofErr w:type="spellEnd"/>
      <w:r>
        <w:t xml:space="preserve"> </w:t>
      </w:r>
      <w:proofErr w:type="spellStart"/>
      <w:r>
        <w:t>name</w:t>
      </w:r>
      <w:proofErr w:type="spellEnd"/>
      <w:r>
        <w:t>.</w:t>
      </w:r>
      <w:r>
        <w:br/>
        <w:t xml:space="preserve">2. Din </w:t>
      </w:r>
      <w:proofErr w:type="spellStart"/>
      <w:r>
        <w:t>rych</w:t>
      </w:r>
      <w:proofErr w:type="spellEnd"/>
      <w:r>
        <w:t xml:space="preserve"> das </w:t>
      </w:r>
      <w:proofErr w:type="spellStart"/>
      <w:r>
        <w:t>kumm</w:t>
      </w:r>
      <w:proofErr w:type="spellEnd"/>
      <w:r>
        <w:t>.</w:t>
      </w:r>
      <w:r>
        <w:br/>
        <w:t xml:space="preserve">3. Din will der </w:t>
      </w:r>
      <w:proofErr w:type="spellStart"/>
      <w:r>
        <w:t>gschäch</w:t>
      </w:r>
      <w:proofErr w:type="spellEnd"/>
      <w:r>
        <w:t xml:space="preserve"> </w:t>
      </w:r>
      <w:proofErr w:type="spellStart"/>
      <w:r>
        <w:t>vff</w:t>
      </w:r>
      <w:proofErr w:type="spellEnd"/>
      <w:r>
        <w:t xml:space="preserve"> erden wie </w:t>
      </w:r>
      <w:proofErr w:type="spellStart"/>
      <w:r>
        <w:t>imm</w:t>
      </w:r>
      <w:proofErr w:type="spellEnd"/>
      <w:r>
        <w:t xml:space="preserve"> </w:t>
      </w:r>
      <w:proofErr w:type="spellStart"/>
      <w:r>
        <w:t>himmel</w:t>
      </w:r>
      <w:proofErr w:type="spellEnd"/>
      <w:r>
        <w:t>.</w:t>
      </w:r>
      <w:r>
        <w:br/>
        <w:t xml:space="preserve">4. </w:t>
      </w:r>
      <w:proofErr w:type="spellStart"/>
      <w:r>
        <w:t>Vnser</w:t>
      </w:r>
      <w:proofErr w:type="spellEnd"/>
      <w:r>
        <w:t xml:space="preserve"> täglich </w:t>
      </w:r>
      <w:proofErr w:type="spellStart"/>
      <w:r>
        <w:t>brot</w:t>
      </w:r>
      <w:proofErr w:type="spellEnd"/>
      <w:r>
        <w:t xml:space="preserve"> gib </w:t>
      </w:r>
      <w:proofErr w:type="spellStart"/>
      <w:r>
        <w:t>vns</w:t>
      </w:r>
      <w:proofErr w:type="spellEnd"/>
      <w:r>
        <w:t xml:space="preserve"> </w:t>
      </w:r>
      <w:proofErr w:type="spellStart"/>
      <w:r>
        <w:t>hüt</w:t>
      </w:r>
      <w:proofErr w:type="spellEnd"/>
      <w:r>
        <w:t>.</w:t>
      </w:r>
      <w:r>
        <w:br/>
        <w:t xml:space="preserve">5. </w:t>
      </w:r>
      <w:proofErr w:type="spellStart"/>
      <w:r>
        <w:t>Vnd</w:t>
      </w:r>
      <w:proofErr w:type="spellEnd"/>
      <w:r>
        <w:t xml:space="preserve"> vergib </w:t>
      </w:r>
      <w:proofErr w:type="spellStart"/>
      <w:r>
        <w:t>vns</w:t>
      </w:r>
      <w:proofErr w:type="spellEnd"/>
      <w:r>
        <w:t xml:space="preserve"> </w:t>
      </w:r>
      <w:proofErr w:type="spellStart"/>
      <w:r>
        <w:t>vnser</w:t>
      </w:r>
      <w:proofErr w:type="spellEnd"/>
      <w:r>
        <w:t xml:space="preserve"> schuld/ als wir </w:t>
      </w:r>
      <w:proofErr w:type="spellStart"/>
      <w:r>
        <w:t>ouch</w:t>
      </w:r>
      <w:proofErr w:type="spellEnd"/>
      <w:r>
        <w:t xml:space="preserve"> vergebend </w:t>
      </w:r>
      <w:proofErr w:type="spellStart"/>
      <w:r>
        <w:t>vnsern</w:t>
      </w:r>
      <w:proofErr w:type="spellEnd"/>
      <w:r>
        <w:t xml:space="preserve"> </w:t>
      </w:r>
      <w:proofErr w:type="spellStart"/>
      <w:r>
        <w:t>schuldigern</w:t>
      </w:r>
      <w:proofErr w:type="spellEnd"/>
      <w:r>
        <w:t>.</w:t>
      </w:r>
      <w:r>
        <w:br/>
        <w:t xml:space="preserve">6. </w:t>
      </w:r>
      <w:proofErr w:type="spellStart"/>
      <w:r>
        <w:t>Vnd</w:t>
      </w:r>
      <w:proofErr w:type="spellEnd"/>
      <w:r>
        <w:t xml:space="preserve"> für </w:t>
      </w:r>
      <w:proofErr w:type="spellStart"/>
      <w:r>
        <w:t>vns</w:t>
      </w:r>
      <w:proofErr w:type="spellEnd"/>
      <w:r>
        <w:t xml:space="preserve"> </w:t>
      </w:r>
      <w:proofErr w:type="spellStart"/>
      <w:r>
        <w:t>nit</w:t>
      </w:r>
      <w:proofErr w:type="spellEnd"/>
      <w:r>
        <w:t xml:space="preserve"> in </w:t>
      </w:r>
      <w:proofErr w:type="spellStart"/>
      <w:r>
        <w:t>versuchung</w:t>
      </w:r>
      <w:proofErr w:type="spellEnd"/>
      <w:r>
        <w:t>.</w:t>
      </w:r>
      <w:r>
        <w:br/>
        <w:t xml:space="preserve">7. Sonder </w:t>
      </w:r>
      <w:proofErr w:type="spellStart"/>
      <w:r>
        <w:t>erlöß</w:t>
      </w:r>
      <w:proofErr w:type="spellEnd"/>
      <w:r>
        <w:t xml:space="preserve"> </w:t>
      </w:r>
      <w:proofErr w:type="spellStart"/>
      <w:r>
        <w:t>vns</w:t>
      </w:r>
      <w:proofErr w:type="spellEnd"/>
      <w:r>
        <w:t xml:space="preserve"> vom bösen.</w:t>
      </w:r>
      <w:r>
        <w:br/>
        <w:t xml:space="preserve">Dann </w:t>
      </w:r>
      <w:proofErr w:type="spellStart"/>
      <w:r>
        <w:t>din</w:t>
      </w:r>
      <w:proofErr w:type="spellEnd"/>
      <w:r>
        <w:t xml:space="preserve"> ist das </w:t>
      </w:r>
      <w:proofErr w:type="spellStart"/>
      <w:r>
        <w:t>rych</w:t>
      </w:r>
      <w:proofErr w:type="spellEnd"/>
      <w:r>
        <w:t xml:space="preserve"> </w:t>
      </w:r>
      <w:proofErr w:type="spellStart"/>
      <w:r>
        <w:t>vnd</w:t>
      </w:r>
      <w:proofErr w:type="spellEnd"/>
      <w:r>
        <w:t xml:space="preserve"> die macht/ </w:t>
      </w:r>
      <w:proofErr w:type="spellStart"/>
      <w:r>
        <w:t>vnd</w:t>
      </w:r>
      <w:proofErr w:type="spellEnd"/>
      <w:r>
        <w:t xml:space="preserve"> die </w:t>
      </w:r>
      <w:proofErr w:type="spellStart"/>
      <w:r>
        <w:t>herrligkeit</w:t>
      </w:r>
      <w:proofErr w:type="spellEnd"/>
      <w:r>
        <w:t xml:space="preserve"> in die </w:t>
      </w:r>
      <w:proofErr w:type="spellStart"/>
      <w:r>
        <w:t>ewigkeit</w:t>
      </w:r>
      <w:proofErr w:type="spellEnd"/>
      <w:r>
        <w:t xml:space="preserve">. Amen. </w:t>
      </w:r>
    </w:p>
    <w:p w14:paraId="0DF4C5DC" w14:textId="77777777" w:rsidR="00B33120" w:rsidRDefault="00B33120" w:rsidP="00B33120">
      <w:pPr>
        <w:pStyle w:val="StandardWeb"/>
      </w:pPr>
      <w:proofErr w:type="spellStart"/>
      <w:r>
        <w:rPr>
          <w:rStyle w:val="Fett"/>
          <w:rFonts w:eastAsiaTheme="majorEastAsia"/>
        </w:rPr>
        <w:t>Bschluß</w:t>
      </w:r>
      <w:proofErr w:type="spellEnd"/>
      <w:r>
        <w:rPr>
          <w:rStyle w:val="Fett"/>
          <w:rFonts w:eastAsiaTheme="majorEastAsia"/>
        </w:rPr>
        <w:t>.</w:t>
      </w:r>
      <w:r>
        <w:t xml:space="preserve"> </w:t>
      </w:r>
    </w:p>
    <w:p w14:paraId="02573462" w14:textId="77777777" w:rsidR="00B33120" w:rsidRDefault="00B33120" w:rsidP="00B33120">
      <w:pPr>
        <w:pStyle w:val="StandardWeb"/>
      </w:pPr>
      <w:r>
        <w:t xml:space="preserve">Also leer </w:t>
      </w:r>
      <w:proofErr w:type="spellStart"/>
      <w:r>
        <w:t>vnss</w:t>
      </w:r>
      <w:proofErr w:type="spellEnd"/>
      <w:r>
        <w:t xml:space="preserve"> O </w:t>
      </w:r>
      <w:proofErr w:type="spellStart"/>
      <w:r>
        <w:t>herr</w:t>
      </w:r>
      <w:proofErr w:type="spellEnd"/>
      <w:r>
        <w:t xml:space="preserve"> JEsu Christe/ </w:t>
      </w:r>
      <w:proofErr w:type="spellStart"/>
      <w:r>
        <w:t>allwäg</w:t>
      </w:r>
      <w:proofErr w:type="spellEnd"/>
      <w:r>
        <w:t xml:space="preserve"> </w:t>
      </w:r>
      <w:proofErr w:type="spellStart"/>
      <w:r>
        <w:t>vnnd</w:t>
      </w:r>
      <w:proofErr w:type="spellEnd"/>
      <w:r>
        <w:t xml:space="preserve"> mit ernst </w:t>
      </w:r>
      <w:proofErr w:type="spellStart"/>
      <w:r>
        <w:t>bätten</w:t>
      </w:r>
      <w:proofErr w:type="spellEnd"/>
      <w:r>
        <w:t xml:space="preserve">. Verschaff aber </w:t>
      </w:r>
      <w:proofErr w:type="spellStart"/>
      <w:r>
        <w:t>ouch</w:t>
      </w:r>
      <w:proofErr w:type="spellEnd"/>
      <w:r>
        <w:t xml:space="preserve">/ das </w:t>
      </w:r>
      <w:proofErr w:type="spellStart"/>
      <w:r>
        <w:t>vnser</w:t>
      </w:r>
      <w:proofErr w:type="spellEnd"/>
      <w:r>
        <w:t xml:space="preserve"> </w:t>
      </w:r>
      <w:proofErr w:type="spellStart"/>
      <w:r>
        <w:t>gebätt</w:t>
      </w:r>
      <w:proofErr w:type="spellEnd"/>
      <w:r>
        <w:t xml:space="preserve"> allweg Ja </w:t>
      </w:r>
      <w:proofErr w:type="spellStart"/>
      <w:r>
        <w:t>sye</w:t>
      </w:r>
      <w:proofErr w:type="spellEnd"/>
      <w:r>
        <w:t xml:space="preserve"> </w:t>
      </w:r>
      <w:proofErr w:type="spellStart"/>
      <w:r>
        <w:t>vnd</w:t>
      </w:r>
      <w:proofErr w:type="spellEnd"/>
      <w:r>
        <w:t xml:space="preserve"> Amen. </w:t>
      </w:r>
    </w:p>
    <w:p w14:paraId="383DAAE6" w14:textId="77777777" w:rsidR="00B33120" w:rsidRDefault="00B33120" w:rsidP="00B33120">
      <w:pPr>
        <w:pStyle w:val="berschrift2"/>
      </w:pPr>
      <w:proofErr w:type="spellStart"/>
      <w:r>
        <w:t>Volgend</w:t>
      </w:r>
      <w:proofErr w:type="spellEnd"/>
      <w:r>
        <w:t xml:space="preserve"> die fragen über das Vatter </w:t>
      </w:r>
      <w:proofErr w:type="spellStart"/>
      <w:r>
        <w:t>vnser</w:t>
      </w:r>
      <w:proofErr w:type="spellEnd"/>
      <w:r>
        <w:t>.</w:t>
      </w:r>
    </w:p>
    <w:p w14:paraId="30D21BC9" w14:textId="77777777" w:rsidR="00B33120" w:rsidRDefault="00B33120" w:rsidP="00B33120">
      <w:pPr>
        <w:pStyle w:val="StandardWeb"/>
      </w:pPr>
      <w:proofErr w:type="spellStart"/>
      <w:r>
        <w:rPr>
          <w:rStyle w:val="Fett"/>
          <w:rFonts w:eastAsiaTheme="majorEastAsia"/>
        </w:rPr>
        <w:t>Warumb</w:t>
      </w:r>
      <w:proofErr w:type="spellEnd"/>
      <w:r>
        <w:rPr>
          <w:rStyle w:val="Fett"/>
          <w:rFonts w:eastAsiaTheme="majorEastAsia"/>
        </w:rPr>
        <w:t xml:space="preserve"> sagst du </w:t>
      </w:r>
      <w:proofErr w:type="spellStart"/>
      <w:r>
        <w:rPr>
          <w:rStyle w:val="Fett"/>
          <w:rFonts w:eastAsiaTheme="majorEastAsia"/>
        </w:rPr>
        <w:t>Vnser</w:t>
      </w:r>
      <w:proofErr w:type="spellEnd"/>
      <w:r>
        <w:rPr>
          <w:rStyle w:val="Fett"/>
          <w:rFonts w:eastAsiaTheme="majorEastAsia"/>
        </w:rPr>
        <w:t xml:space="preserve"> Vatter?</w:t>
      </w:r>
      <w:r>
        <w:br/>
        <w:t xml:space="preserve">Da </w:t>
      </w:r>
      <w:proofErr w:type="spellStart"/>
      <w:r>
        <w:t>wil</w:t>
      </w:r>
      <w:proofErr w:type="spellEnd"/>
      <w:r>
        <w:t xml:space="preserve"> Gott </w:t>
      </w:r>
      <w:proofErr w:type="spellStart"/>
      <w:r>
        <w:t>vnser</w:t>
      </w:r>
      <w:proofErr w:type="spellEnd"/>
      <w:r>
        <w:t xml:space="preserve"> guter </w:t>
      </w:r>
      <w:proofErr w:type="spellStart"/>
      <w:r>
        <w:t>vatter</w:t>
      </w:r>
      <w:proofErr w:type="spellEnd"/>
      <w:r>
        <w:t xml:space="preserve"> </w:t>
      </w:r>
      <w:proofErr w:type="spellStart"/>
      <w:r>
        <w:t>syn</w:t>
      </w:r>
      <w:proofErr w:type="spellEnd"/>
      <w:r>
        <w:t xml:space="preserve">/ </w:t>
      </w:r>
      <w:proofErr w:type="spellStart"/>
      <w:r>
        <w:t>vnd</w:t>
      </w:r>
      <w:proofErr w:type="spellEnd"/>
      <w:r>
        <w:t xml:space="preserve"> </w:t>
      </w:r>
      <w:proofErr w:type="spellStart"/>
      <w:r>
        <w:t>söllend</w:t>
      </w:r>
      <w:proofErr w:type="spellEnd"/>
      <w:r>
        <w:t xml:space="preserve"> wir sine guten </w:t>
      </w:r>
      <w:proofErr w:type="spellStart"/>
      <w:r>
        <w:t>kind</w:t>
      </w:r>
      <w:proofErr w:type="spellEnd"/>
      <w:r>
        <w:t xml:space="preserve"> </w:t>
      </w:r>
      <w:proofErr w:type="spellStart"/>
      <w:r>
        <w:t>syn</w:t>
      </w:r>
      <w:proofErr w:type="spellEnd"/>
      <w:r>
        <w:t xml:space="preserve">. </w:t>
      </w:r>
    </w:p>
    <w:p w14:paraId="0780CCE2" w14:textId="77777777" w:rsidR="00B33120" w:rsidRDefault="00B33120" w:rsidP="00B33120">
      <w:pPr>
        <w:pStyle w:val="StandardWeb"/>
      </w:pPr>
      <w:proofErr w:type="spellStart"/>
      <w:r>
        <w:rPr>
          <w:rStyle w:val="Fett"/>
          <w:rFonts w:eastAsiaTheme="majorEastAsia"/>
        </w:rPr>
        <w:t>Warumb</w:t>
      </w:r>
      <w:proofErr w:type="spellEnd"/>
      <w:r>
        <w:rPr>
          <w:rStyle w:val="Fett"/>
          <w:rFonts w:eastAsiaTheme="majorEastAsia"/>
        </w:rPr>
        <w:t xml:space="preserve"> sagst du/ Der du bist </w:t>
      </w:r>
      <w:proofErr w:type="spellStart"/>
      <w:r>
        <w:rPr>
          <w:rStyle w:val="Fett"/>
          <w:rFonts w:eastAsiaTheme="majorEastAsia"/>
        </w:rPr>
        <w:t>imm</w:t>
      </w:r>
      <w:proofErr w:type="spellEnd"/>
      <w:r>
        <w:rPr>
          <w:rStyle w:val="Fett"/>
          <w:rFonts w:eastAsiaTheme="majorEastAsia"/>
        </w:rPr>
        <w:t xml:space="preserve"> </w:t>
      </w:r>
      <w:proofErr w:type="spellStart"/>
      <w:r>
        <w:rPr>
          <w:rStyle w:val="Fett"/>
          <w:rFonts w:eastAsiaTheme="majorEastAsia"/>
        </w:rPr>
        <w:t>himmel</w:t>
      </w:r>
      <w:proofErr w:type="spellEnd"/>
      <w:r>
        <w:rPr>
          <w:rStyle w:val="Fett"/>
          <w:rFonts w:eastAsiaTheme="majorEastAsia"/>
        </w:rPr>
        <w:t>?</w:t>
      </w:r>
      <w:r>
        <w:br/>
        <w:t xml:space="preserve">Da </w:t>
      </w:r>
      <w:proofErr w:type="spellStart"/>
      <w:r>
        <w:t>söllend</w:t>
      </w:r>
      <w:proofErr w:type="spellEnd"/>
      <w:r>
        <w:t xml:space="preserve"> wir kein </w:t>
      </w:r>
      <w:proofErr w:type="spellStart"/>
      <w:r>
        <w:t>frömbden</w:t>
      </w:r>
      <w:proofErr w:type="spellEnd"/>
      <w:r>
        <w:t xml:space="preserve"> Gott noch </w:t>
      </w:r>
      <w:proofErr w:type="spellStart"/>
      <w:r>
        <w:t>vatter</w:t>
      </w:r>
      <w:proofErr w:type="spellEnd"/>
      <w:r>
        <w:t xml:space="preserve"> </w:t>
      </w:r>
      <w:proofErr w:type="spellStart"/>
      <w:r>
        <w:t>vff</w:t>
      </w:r>
      <w:proofErr w:type="spellEnd"/>
      <w:r>
        <w:t xml:space="preserve"> erden haben. </w:t>
      </w:r>
    </w:p>
    <w:p w14:paraId="7340ABED" w14:textId="77777777" w:rsidR="00B33120" w:rsidRDefault="00B33120" w:rsidP="00B33120">
      <w:pPr>
        <w:pStyle w:val="StandardWeb"/>
      </w:pPr>
      <w:proofErr w:type="spellStart"/>
      <w:r>
        <w:rPr>
          <w:rStyle w:val="Fett"/>
          <w:rFonts w:eastAsiaTheme="majorEastAsia"/>
        </w:rPr>
        <w:t>Warumb</w:t>
      </w:r>
      <w:proofErr w:type="spellEnd"/>
      <w:r>
        <w:rPr>
          <w:rStyle w:val="Fett"/>
          <w:rFonts w:eastAsiaTheme="majorEastAsia"/>
        </w:rPr>
        <w:t xml:space="preserve"> sagst/ Geheiliget </w:t>
      </w:r>
      <w:proofErr w:type="spellStart"/>
      <w:r>
        <w:rPr>
          <w:rStyle w:val="Fett"/>
          <w:rFonts w:eastAsiaTheme="majorEastAsia"/>
        </w:rPr>
        <w:t>werd</w:t>
      </w:r>
      <w:proofErr w:type="spellEnd"/>
      <w:r>
        <w:rPr>
          <w:rStyle w:val="Fett"/>
          <w:rFonts w:eastAsiaTheme="majorEastAsia"/>
        </w:rPr>
        <w:t xml:space="preserve"> </w:t>
      </w:r>
      <w:proofErr w:type="spellStart"/>
      <w:r>
        <w:rPr>
          <w:rStyle w:val="Fett"/>
          <w:rFonts w:eastAsiaTheme="majorEastAsia"/>
        </w:rPr>
        <w:t>din</w:t>
      </w:r>
      <w:proofErr w:type="spellEnd"/>
      <w:r>
        <w:rPr>
          <w:rStyle w:val="Fett"/>
          <w:rFonts w:eastAsiaTheme="majorEastAsia"/>
        </w:rPr>
        <w:t xml:space="preserve"> Nam?</w:t>
      </w:r>
      <w:r>
        <w:br/>
        <w:t xml:space="preserve">Da ist </w:t>
      </w:r>
      <w:proofErr w:type="spellStart"/>
      <w:r>
        <w:t>sunst</w:t>
      </w:r>
      <w:proofErr w:type="spellEnd"/>
      <w:r>
        <w:t xml:space="preserve"> niemand heilig noch gut/ dann allein Gott/ </w:t>
      </w:r>
      <w:proofErr w:type="spellStart"/>
      <w:r>
        <w:t>vnd</w:t>
      </w:r>
      <w:proofErr w:type="spellEnd"/>
      <w:r>
        <w:t xml:space="preserve"> </w:t>
      </w:r>
      <w:proofErr w:type="spellStart"/>
      <w:r>
        <w:t>sol</w:t>
      </w:r>
      <w:proofErr w:type="spellEnd"/>
      <w:r>
        <w:t xml:space="preserve"> sin Nam </w:t>
      </w:r>
      <w:proofErr w:type="spellStart"/>
      <w:r>
        <w:t>ouch</w:t>
      </w:r>
      <w:proofErr w:type="spellEnd"/>
      <w:r>
        <w:t xml:space="preserve"> allein geheiliget werden. </w:t>
      </w:r>
    </w:p>
    <w:p w14:paraId="13109B49" w14:textId="77777777" w:rsidR="00B33120" w:rsidRDefault="00B33120" w:rsidP="00B33120">
      <w:pPr>
        <w:pStyle w:val="StandardWeb"/>
      </w:pPr>
      <w:r>
        <w:rPr>
          <w:rStyle w:val="Fett"/>
          <w:rFonts w:eastAsiaTheme="majorEastAsia"/>
        </w:rPr>
        <w:t xml:space="preserve">Wann </w:t>
      </w:r>
      <w:proofErr w:type="spellStart"/>
      <w:r>
        <w:rPr>
          <w:rStyle w:val="Fett"/>
          <w:rFonts w:eastAsiaTheme="majorEastAsia"/>
        </w:rPr>
        <w:t>wirdt</w:t>
      </w:r>
      <w:proofErr w:type="spellEnd"/>
      <w:r>
        <w:rPr>
          <w:rStyle w:val="Fett"/>
          <w:rFonts w:eastAsiaTheme="majorEastAsia"/>
        </w:rPr>
        <w:t xml:space="preserve"> der Nam Gottes geheiliget?</w:t>
      </w:r>
      <w:r>
        <w:br/>
        <w:t xml:space="preserve">So wir Gottes </w:t>
      </w:r>
      <w:proofErr w:type="spellStart"/>
      <w:r>
        <w:t>barmhertzigkeit</w:t>
      </w:r>
      <w:proofErr w:type="spellEnd"/>
      <w:r>
        <w:t xml:space="preserve"> allein </w:t>
      </w:r>
      <w:proofErr w:type="spellStart"/>
      <w:r>
        <w:t>vertrüwend</w:t>
      </w:r>
      <w:proofErr w:type="spellEnd"/>
      <w:r>
        <w:t xml:space="preserve">/ </w:t>
      </w:r>
      <w:proofErr w:type="spellStart"/>
      <w:r>
        <w:t>vnd</w:t>
      </w:r>
      <w:proofErr w:type="spellEnd"/>
      <w:r>
        <w:t xml:space="preserve"> wir </w:t>
      </w:r>
      <w:proofErr w:type="spellStart"/>
      <w:r>
        <w:t>menschen</w:t>
      </w:r>
      <w:proofErr w:type="spellEnd"/>
      <w:r>
        <w:t xml:space="preserve"> </w:t>
      </w:r>
      <w:proofErr w:type="spellStart"/>
      <w:r>
        <w:t>einandern</w:t>
      </w:r>
      <w:proofErr w:type="spellEnd"/>
      <w:r>
        <w:t xml:space="preserve"> lieb </w:t>
      </w:r>
      <w:proofErr w:type="spellStart"/>
      <w:r>
        <w:t>hand</w:t>
      </w:r>
      <w:proofErr w:type="spellEnd"/>
      <w:r>
        <w:t xml:space="preserve">/ </w:t>
      </w:r>
      <w:proofErr w:type="spellStart"/>
      <w:r>
        <w:t>vnnd</w:t>
      </w:r>
      <w:proofErr w:type="spellEnd"/>
      <w:r>
        <w:t xml:space="preserve"> mit willen </w:t>
      </w:r>
      <w:proofErr w:type="spellStart"/>
      <w:r>
        <w:t>ouch</w:t>
      </w:r>
      <w:proofErr w:type="spellEnd"/>
      <w:r>
        <w:t xml:space="preserve"> guter </w:t>
      </w:r>
      <w:proofErr w:type="spellStart"/>
      <w:r>
        <w:t>hoffnung</w:t>
      </w:r>
      <w:proofErr w:type="spellEnd"/>
      <w:r>
        <w:t xml:space="preserve"> tragend/ was </w:t>
      </w:r>
      <w:proofErr w:type="spellStart"/>
      <w:r>
        <w:t>vns</w:t>
      </w:r>
      <w:proofErr w:type="spellEnd"/>
      <w:r>
        <w:t xml:space="preserve"> Gott zuschickt. </w:t>
      </w:r>
    </w:p>
    <w:p w14:paraId="7F22007B" w14:textId="77777777" w:rsidR="00B33120" w:rsidRDefault="00B33120" w:rsidP="00B33120">
      <w:pPr>
        <w:pStyle w:val="StandardWeb"/>
      </w:pPr>
      <w:proofErr w:type="spellStart"/>
      <w:r>
        <w:rPr>
          <w:rStyle w:val="Fett"/>
          <w:rFonts w:eastAsiaTheme="majorEastAsia"/>
        </w:rPr>
        <w:t>Warumb</w:t>
      </w:r>
      <w:proofErr w:type="spellEnd"/>
      <w:r>
        <w:rPr>
          <w:rStyle w:val="Fett"/>
          <w:rFonts w:eastAsiaTheme="majorEastAsia"/>
        </w:rPr>
        <w:t xml:space="preserve"> sagst du/ Din </w:t>
      </w:r>
      <w:proofErr w:type="spellStart"/>
      <w:r>
        <w:rPr>
          <w:rStyle w:val="Fett"/>
          <w:rFonts w:eastAsiaTheme="majorEastAsia"/>
        </w:rPr>
        <w:t>rych</w:t>
      </w:r>
      <w:proofErr w:type="spellEnd"/>
      <w:r>
        <w:rPr>
          <w:rStyle w:val="Fett"/>
          <w:rFonts w:eastAsiaTheme="majorEastAsia"/>
        </w:rPr>
        <w:t xml:space="preserve"> das komme? Was ist Gottes </w:t>
      </w:r>
      <w:proofErr w:type="spellStart"/>
      <w:r>
        <w:rPr>
          <w:rStyle w:val="Fett"/>
          <w:rFonts w:eastAsiaTheme="majorEastAsia"/>
        </w:rPr>
        <w:t>rych</w:t>
      </w:r>
      <w:proofErr w:type="spellEnd"/>
      <w:r>
        <w:rPr>
          <w:rStyle w:val="Fett"/>
          <w:rFonts w:eastAsiaTheme="majorEastAsia"/>
        </w:rPr>
        <w:t>?</w:t>
      </w:r>
      <w:r>
        <w:br/>
        <w:t xml:space="preserve">Es ist ein </w:t>
      </w:r>
      <w:proofErr w:type="spellStart"/>
      <w:r>
        <w:t>gottsförchtig</w:t>
      </w:r>
      <w:proofErr w:type="spellEnd"/>
      <w:r>
        <w:t xml:space="preserve">/ </w:t>
      </w:r>
      <w:proofErr w:type="spellStart"/>
      <w:r>
        <w:t>tugentrych</w:t>
      </w:r>
      <w:proofErr w:type="spellEnd"/>
      <w:r>
        <w:t xml:space="preserve"> </w:t>
      </w:r>
      <w:proofErr w:type="spellStart"/>
      <w:r>
        <w:t>läben</w:t>
      </w:r>
      <w:proofErr w:type="spellEnd"/>
      <w:r>
        <w:t xml:space="preserve"> hie im </w:t>
      </w:r>
      <w:proofErr w:type="spellStart"/>
      <w:r>
        <w:t>zyt</w:t>
      </w:r>
      <w:proofErr w:type="spellEnd"/>
      <w:r>
        <w:t xml:space="preserve">/ </w:t>
      </w:r>
      <w:proofErr w:type="spellStart"/>
      <w:r>
        <w:t>vnd</w:t>
      </w:r>
      <w:proofErr w:type="spellEnd"/>
      <w:r>
        <w:t xml:space="preserve"> nach </w:t>
      </w:r>
      <w:proofErr w:type="spellStart"/>
      <w:r>
        <w:t>disem</w:t>
      </w:r>
      <w:proofErr w:type="spellEnd"/>
      <w:r>
        <w:t xml:space="preserve"> </w:t>
      </w:r>
      <w:proofErr w:type="spellStart"/>
      <w:r>
        <w:t>zyt</w:t>
      </w:r>
      <w:proofErr w:type="spellEnd"/>
      <w:r>
        <w:t xml:space="preserve"> ein </w:t>
      </w:r>
      <w:proofErr w:type="spellStart"/>
      <w:r>
        <w:t>ewigs</w:t>
      </w:r>
      <w:proofErr w:type="spellEnd"/>
      <w:r>
        <w:t xml:space="preserve"> </w:t>
      </w:r>
      <w:proofErr w:type="spellStart"/>
      <w:r>
        <w:t>läben</w:t>
      </w:r>
      <w:proofErr w:type="spellEnd"/>
      <w:r>
        <w:t xml:space="preserve">/ das </w:t>
      </w:r>
      <w:proofErr w:type="spellStart"/>
      <w:r>
        <w:t>vns</w:t>
      </w:r>
      <w:proofErr w:type="spellEnd"/>
      <w:r>
        <w:t xml:space="preserve"> Gott geben </w:t>
      </w:r>
      <w:proofErr w:type="spellStart"/>
      <w:r>
        <w:t>wil</w:t>
      </w:r>
      <w:proofErr w:type="spellEnd"/>
      <w:r>
        <w:t xml:space="preserve"> durch den heiligen </w:t>
      </w:r>
      <w:proofErr w:type="spellStart"/>
      <w:r>
        <w:t>Christenlichen</w:t>
      </w:r>
      <w:proofErr w:type="spellEnd"/>
      <w:r>
        <w:t xml:space="preserve"> </w:t>
      </w:r>
      <w:proofErr w:type="spellStart"/>
      <w:r>
        <w:t>glouben</w:t>
      </w:r>
      <w:proofErr w:type="spellEnd"/>
      <w:r>
        <w:t xml:space="preserve">. </w:t>
      </w:r>
    </w:p>
    <w:p w14:paraId="56795B07" w14:textId="77777777" w:rsidR="00B33120" w:rsidRDefault="00B33120" w:rsidP="00B33120">
      <w:pPr>
        <w:pStyle w:val="StandardWeb"/>
      </w:pPr>
      <w:proofErr w:type="spellStart"/>
      <w:r>
        <w:rPr>
          <w:rStyle w:val="Fett"/>
          <w:rFonts w:eastAsiaTheme="majorEastAsia"/>
        </w:rPr>
        <w:t>Warumb</w:t>
      </w:r>
      <w:proofErr w:type="spellEnd"/>
      <w:r>
        <w:rPr>
          <w:rStyle w:val="Fett"/>
          <w:rFonts w:eastAsiaTheme="majorEastAsia"/>
        </w:rPr>
        <w:t xml:space="preserve"> sagst du/ Din will der </w:t>
      </w:r>
      <w:proofErr w:type="spellStart"/>
      <w:r>
        <w:rPr>
          <w:rStyle w:val="Fett"/>
          <w:rFonts w:eastAsiaTheme="majorEastAsia"/>
        </w:rPr>
        <w:t>geschäch</w:t>
      </w:r>
      <w:proofErr w:type="spellEnd"/>
      <w:r>
        <w:rPr>
          <w:rStyle w:val="Fett"/>
          <w:rFonts w:eastAsiaTheme="majorEastAsia"/>
        </w:rPr>
        <w:t xml:space="preserve"> </w:t>
      </w:r>
      <w:proofErr w:type="spellStart"/>
      <w:r>
        <w:rPr>
          <w:rStyle w:val="Fett"/>
          <w:rFonts w:eastAsiaTheme="majorEastAsia"/>
        </w:rPr>
        <w:t>vff</w:t>
      </w:r>
      <w:proofErr w:type="spellEnd"/>
      <w:r>
        <w:rPr>
          <w:rStyle w:val="Fett"/>
          <w:rFonts w:eastAsiaTheme="majorEastAsia"/>
        </w:rPr>
        <w:t xml:space="preserve"> erden wie </w:t>
      </w:r>
      <w:proofErr w:type="spellStart"/>
      <w:r>
        <w:rPr>
          <w:rStyle w:val="Fett"/>
          <w:rFonts w:eastAsiaTheme="majorEastAsia"/>
        </w:rPr>
        <w:t>imb</w:t>
      </w:r>
      <w:proofErr w:type="spellEnd"/>
      <w:r>
        <w:rPr>
          <w:rStyle w:val="Fett"/>
          <w:rFonts w:eastAsiaTheme="majorEastAsia"/>
        </w:rPr>
        <w:t xml:space="preserve"> </w:t>
      </w:r>
      <w:proofErr w:type="spellStart"/>
      <w:r>
        <w:rPr>
          <w:rStyle w:val="Fett"/>
          <w:rFonts w:eastAsiaTheme="majorEastAsia"/>
        </w:rPr>
        <w:t>himmel</w:t>
      </w:r>
      <w:proofErr w:type="spellEnd"/>
      <w:r>
        <w:rPr>
          <w:rStyle w:val="Fett"/>
          <w:rFonts w:eastAsiaTheme="majorEastAsia"/>
        </w:rPr>
        <w:t>?</w:t>
      </w:r>
      <w:r>
        <w:br/>
      </w:r>
      <w:r>
        <w:rPr>
          <w:rStyle w:val="Fett"/>
          <w:rFonts w:eastAsiaTheme="majorEastAsia"/>
        </w:rPr>
        <w:t xml:space="preserve">Was ist für ein will </w:t>
      </w:r>
      <w:proofErr w:type="spellStart"/>
      <w:r>
        <w:rPr>
          <w:rStyle w:val="Fett"/>
          <w:rFonts w:eastAsiaTheme="majorEastAsia"/>
        </w:rPr>
        <w:t>imb</w:t>
      </w:r>
      <w:proofErr w:type="spellEnd"/>
      <w:r>
        <w:rPr>
          <w:rStyle w:val="Fett"/>
          <w:rFonts w:eastAsiaTheme="majorEastAsia"/>
        </w:rPr>
        <w:t xml:space="preserve"> </w:t>
      </w:r>
      <w:proofErr w:type="spellStart"/>
      <w:r>
        <w:rPr>
          <w:rStyle w:val="Fett"/>
          <w:rFonts w:eastAsiaTheme="majorEastAsia"/>
        </w:rPr>
        <w:t>himmel</w:t>
      </w:r>
      <w:proofErr w:type="spellEnd"/>
      <w:r>
        <w:rPr>
          <w:rStyle w:val="Fett"/>
          <w:rFonts w:eastAsiaTheme="majorEastAsia"/>
        </w:rPr>
        <w:t>?</w:t>
      </w:r>
      <w:r>
        <w:br/>
        <w:t xml:space="preserve">Es ist ein guter will: dann was Gott </w:t>
      </w:r>
      <w:proofErr w:type="spellStart"/>
      <w:r>
        <w:t>wil</w:t>
      </w:r>
      <w:proofErr w:type="spellEnd"/>
      <w:r>
        <w:t xml:space="preserve">/ das </w:t>
      </w:r>
      <w:proofErr w:type="spellStart"/>
      <w:r>
        <w:t>wil</w:t>
      </w:r>
      <w:proofErr w:type="spellEnd"/>
      <w:r>
        <w:t xml:space="preserve"> </w:t>
      </w:r>
      <w:proofErr w:type="spellStart"/>
      <w:r>
        <w:t>yederman</w:t>
      </w:r>
      <w:proofErr w:type="spellEnd"/>
      <w:r>
        <w:t xml:space="preserve"> im </w:t>
      </w:r>
      <w:proofErr w:type="spellStart"/>
      <w:r>
        <w:t>himmel</w:t>
      </w:r>
      <w:proofErr w:type="spellEnd"/>
      <w:r>
        <w:t xml:space="preserve">/ </w:t>
      </w:r>
      <w:proofErr w:type="spellStart"/>
      <w:r>
        <w:t>vnd</w:t>
      </w:r>
      <w:proofErr w:type="spellEnd"/>
      <w:r>
        <w:t xml:space="preserve"> wies Gott machet/ so ist es </w:t>
      </w:r>
      <w:proofErr w:type="spellStart"/>
      <w:r>
        <w:t>wol</w:t>
      </w:r>
      <w:proofErr w:type="spellEnd"/>
      <w:r>
        <w:t xml:space="preserve"> gemacht.</w:t>
      </w:r>
      <w:r>
        <w:br/>
      </w:r>
      <w:r>
        <w:rPr>
          <w:rStyle w:val="Fett"/>
          <w:rFonts w:eastAsiaTheme="majorEastAsia"/>
        </w:rPr>
        <w:t xml:space="preserve">Was ist für ein will </w:t>
      </w:r>
      <w:proofErr w:type="spellStart"/>
      <w:r>
        <w:rPr>
          <w:rStyle w:val="Fett"/>
          <w:rFonts w:eastAsiaTheme="majorEastAsia"/>
        </w:rPr>
        <w:t>vff</w:t>
      </w:r>
      <w:proofErr w:type="spellEnd"/>
      <w:r>
        <w:rPr>
          <w:rStyle w:val="Fett"/>
          <w:rFonts w:eastAsiaTheme="majorEastAsia"/>
        </w:rPr>
        <w:t xml:space="preserve"> erden?</w:t>
      </w:r>
      <w:r>
        <w:br/>
        <w:t xml:space="preserve">Es ist ein böser will: dann es </w:t>
      </w:r>
      <w:proofErr w:type="spellStart"/>
      <w:r>
        <w:t>wil</w:t>
      </w:r>
      <w:proofErr w:type="spellEnd"/>
      <w:r>
        <w:t xml:space="preserve"> niemand was Gott </w:t>
      </w:r>
      <w:proofErr w:type="spellStart"/>
      <w:r>
        <w:t>wil</w:t>
      </w:r>
      <w:proofErr w:type="spellEnd"/>
      <w:r>
        <w:t xml:space="preserve">/ </w:t>
      </w:r>
      <w:proofErr w:type="spellStart"/>
      <w:r>
        <w:t>vnnd</w:t>
      </w:r>
      <w:proofErr w:type="spellEnd"/>
      <w:r>
        <w:t xml:space="preserve"> wies Gott machet/ so </w:t>
      </w:r>
      <w:proofErr w:type="spellStart"/>
      <w:r>
        <w:t>wil</w:t>
      </w:r>
      <w:proofErr w:type="spellEnd"/>
      <w:r>
        <w:t xml:space="preserve"> es den </w:t>
      </w:r>
      <w:proofErr w:type="spellStart"/>
      <w:r>
        <w:t>menschen</w:t>
      </w:r>
      <w:proofErr w:type="spellEnd"/>
      <w:r>
        <w:t xml:space="preserve"> </w:t>
      </w:r>
      <w:proofErr w:type="spellStart"/>
      <w:r>
        <w:t>nienen</w:t>
      </w:r>
      <w:proofErr w:type="spellEnd"/>
      <w:r>
        <w:t xml:space="preserve"> recht </w:t>
      </w:r>
      <w:proofErr w:type="spellStart"/>
      <w:r>
        <w:t>gfallen</w:t>
      </w:r>
      <w:proofErr w:type="spellEnd"/>
      <w:r>
        <w:t xml:space="preserve">. </w:t>
      </w:r>
    </w:p>
    <w:p w14:paraId="08A60E90" w14:textId="77777777" w:rsidR="00B33120" w:rsidRDefault="00B33120" w:rsidP="00B33120">
      <w:pPr>
        <w:pStyle w:val="StandardWeb"/>
      </w:pPr>
      <w:proofErr w:type="spellStart"/>
      <w:r>
        <w:rPr>
          <w:rStyle w:val="Fett"/>
          <w:rFonts w:eastAsiaTheme="majorEastAsia"/>
        </w:rPr>
        <w:t>Warumb</w:t>
      </w:r>
      <w:proofErr w:type="spellEnd"/>
      <w:r>
        <w:rPr>
          <w:rStyle w:val="Fett"/>
          <w:rFonts w:eastAsiaTheme="majorEastAsia"/>
        </w:rPr>
        <w:t xml:space="preserve"> sagst du/ </w:t>
      </w:r>
      <w:proofErr w:type="spellStart"/>
      <w:r>
        <w:rPr>
          <w:rStyle w:val="Fett"/>
          <w:rFonts w:eastAsiaTheme="majorEastAsia"/>
        </w:rPr>
        <w:t>Vnser</w:t>
      </w:r>
      <w:proofErr w:type="spellEnd"/>
      <w:r>
        <w:rPr>
          <w:rStyle w:val="Fett"/>
          <w:rFonts w:eastAsiaTheme="majorEastAsia"/>
        </w:rPr>
        <w:t xml:space="preserve"> täglich </w:t>
      </w:r>
      <w:proofErr w:type="spellStart"/>
      <w:r>
        <w:rPr>
          <w:rStyle w:val="Fett"/>
          <w:rFonts w:eastAsiaTheme="majorEastAsia"/>
        </w:rPr>
        <w:t>brot</w:t>
      </w:r>
      <w:proofErr w:type="spellEnd"/>
      <w:r>
        <w:rPr>
          <w:rStyle w:val="Fett"/>
          <w:rFonts w:eastAsiaTheme="majorEastAsia"/>
        </w:rPr>
        <w:t xml:space="preserve"> gib </w:t>
      </w:r>
      <w:proofErr w:type="spellStart"/>
      <w:r>
        <w:rPr>
          <w:rStyle w:val="Fett"/>
          <w:rFonts w:eastAsiaTheme="majorEastAsia"/>
        </w:rPr>
        <w:t>vns</w:t>
      </w:r>
      <w:proofErr w:type="spellEnd"/>
      <w:r>
        <w:rPr>
          <w:rStyle w:val="Fett"/>
          <w:rFonts w:eastAsiaTheme="majorEastAsia"/>
        </w:rPr>
        <w:t xml:space="preserve"> </w:t>
      </w:r>
      <w:proofErr w:type="spellStart"/>
      <w:r>
        <w:rPr>
          <w:rStyle w:val="Fett"/>
          <w:rFonts w:eastAsiaTheme="majorEastAsia"/>
        </w:rPr>
        <w:t>hüt</w:t>
      </w:r>
      <w:proofErr w:type="spellEnd"/>
      <w:r>
        <w:rPr>
          <w:rStyle w:val="Fett"/>
          <w:rFonts w:eastAsiaTheme="majorEastAsia"/>
        </w:rPr>
        <w:t xml:space="preserve">? Was ist </w:t>
      </w:r>
      <w:proofErr w:type="spellStart"/>
      <w:r>
        <w:rPr>
          <w:rStyle w:val="Fett"/>
          <w:rFonts w:eastAsiaTheme="majorEastAsia"/>
        </w:rPr>
        <w:t>vnser</w:t>
      </w:r>
      <w:proofErr w:type="spellEnd"/>
      <w:r>
        <w:rPr>
          <w:rStyle w:val="Fett"/>
          <w:rFonts w:eastAsiaTheme="majorEastAsia"/>
        </w:rPr>
        <w:t xml:space="preserve"> täglich </w:t>
      </w:r>
      <w:proofErr w:type="spellStart"/>
      <w:r>
        <w:rPr>
          <w:rStyle w:val="Fett"/>
          <w:rFonts w:eastAsiaTheme="majorEastAsia"/>
        </w:rPr>
        <w:t>brot</w:t>
      </w:r>
      <w:proofErr w:type="spellEnd"/>
      <w:r>
        <w:rPr>
          <w:rStyle w:val="Fett"/>
          <w:rFonts w:eastAsiaTheme="majorEastAsia"/>
        </w:rPr>
        <w:t>?</w:t>
      </w:r>
      <w:r>
        <w:br/>
        <w:t xml:space="preserve">Es ist die </w:t>
      </w:r>
      <w:proofErr w:type="spellStart"/>
      <w:r>
        <w:t>notturfftig</w:t>
      </w:r>
      <w:proofErr w:type="spellEnd"/>
      <w:r>
        <w:t xml:space="preserve"> </w:t>
      </w:r>
      <w:proofErr w:type="spellStart"/>
      <w:r>
        <w:t>narung</w:t>
      </w:r>
      <w:proofErr w:type="spellEnd"/>
      <w:r>
        <w:t xml:space="preserve"> </w:t>
      </w:r>
      <w:proofErr w:type="spellStart"/>
      <w:r>
        <w:t>vnsers</w:t>
      </w:r>
      <w:proofErr w:type="spellEnd"/>
      <w:r>
        <w:t xml:space="preserve"> </w:t>
      </w:r>
      <w:proofErr w:type="spellStart"/>
      <w:r>
        <w:t>lybs</w:t>
      </w:r>
      <w:proofErr w:type="spellEnd"/>
      <w:r>
        <w:t xml:space="preserve">/ </w:t>
      </w:r>
      <w:proofErr w:type="spellStart"/>
      <w:r>
        <w:t>voruß</w:t>
      </w:r>
      <w:proofErr w:type="spellEnd"/>
      <w:r>
        <w:t xml:space="preserve"> aber ists die </w:t>
      </w:r>
      <w:proofErr w:type="spellStart"/>
      <w:r>
        <w:t>narung</w:t>
      </w:r>
      <w:proofErr w:type="spellEnd"/>
      <w:r>
        <w:t xml:space="preserve"> der </w:t>
      </w:r>
      <w:proofErr w:type="spellStart"/>
      <w:r>
        <w:t>seel</w:t>
      </w:r>
      <w:proofErr w:type="spellEnd"/>
      <w:r>
        <w:t xml:space="preserve">/ durch Gottes </w:t>
      </w:r>
      <w:proofErr w:type="spellStart"/>
      <w:r>
        <w:t>wort</w:t>
      </w:r>
      <w:proofErr w:type="spellEnd"/>
      <w:r>
        <w:t xml:space="preserve">. Dann der </w:t>
      </w:r>
      <w:proofErr w:type="spellStart"/>
      <w:r>
        <w:t>mensch</w:t>
      </w:r>
      <w:proofErr w:type="spellEnd"/>
      <w:r>
        <w:t xml:space="preserve"> </w:t>
      </w:r>
      <w:proofErr w:type="spellStart"/>
      <w:r>
        <w:t>läbt</w:t>
      </w:r>
      <w:proofErr w:type="spellEnd"/>
      <w:r>
        <w:t xml:space="preserve"> </w:t>
      </w:r>
      <w:proofErr w:type="spellStart"/>
      <w:r>
        <w:t>nit</w:t>
      </w:r>
      <w:proofErr w:type="spellEnd"/>
      <w:r>
        <w:t xml:space="preserve"> allein vom </w:t>
      </w:r>
      <w:proofErr w:type="spellStart"/>
      <w:r>
        <w:t>brot</w:t>
      </w:r>
      <w:proofErr w:type="spellEnd"/>
      <w:r>
        <w:t xml:space="preserve">/ sonder von einem </w:t>
      </w:r>
      <w:proofErr w:type="spellStart"/>
      <w:r>
        <w:t>yetlichen</w:t>
      </w:r>
      <w:proofErr w:type="spellEnd"/>
      <w:r>
        <w:t xml:space="preserve"> </w:t>
      </w:r>
      <w:proofErr w:type="spellStart"/>
      <w:r>
        <w:t>wort</w:t>
      </w:r>
      <w:proofErr w:type="spellEnd"/>
      <w:r>
        <w:t xml:space="preserve"> das Gott redet. </w:t>
      </w:r>
    </w:p>
    <w:p w14:paraId="658956D1" w14:textId="77777777" w:rsidR="00B33120" w:rsidRDefault="00B33120" w:rsidP="00B33120">
      <w:pPr>
        <w:pStyle w:val="StandardWeb"/>
      </w:pPr>
      <w:proofErr w:type="spellStart"/>
      <w:r>
        <w:rPr>
          <w:rStyle w:val="Fett"/>
          <w:rFonts w:eastAsiaTheme="majorEastAsia"/>
        </w:rPr>
        <w:t>Warumb</w:t>
      </w:r>
      <w:proofErr w:type="spellEnd"/>
      <w:r>
        <w:rPr>
          <w:rStyle w:val="Fett"/>
          <w:rFonts w:eastAsiaTheme="majorEastAsia"/>
        </w:rPr>
        <w:t xml:space="preserve"> sagst/ </w:t>
      </w:r>
      <w:proofErr w:type="spellStart"/>
      <w:r>
        <w:rPr>
          <w:rStyle w:val="Fett"/>
          <w:rFonts w:eastAsiaTheme="majorEastAsia"/>
        </w:rPr>
        <w:t>Vnd</w:t>
      </w:r>
      <w:proofErr w:type="spellEnd"/>
      <w:r>
        <w:rPr>
          <w:rStyle w:val="Fett"/>
          <w:rFonts w:eastAsiaTheme="majorEastAsia"/>
        </w:rPr>
        <w:t xml:space="preserve"> vergib </w:t>
      </w:r>
      <w:proofErr w:type="spellStart"/>
      <w:r>
        <w:rPr>
          <w:rStyle w:val="Fett"/>
          <w:rFonts w:eastAsiaTheme="majorEastAsia"/>
        </w:rPr>
        <w:t>vns</w:t>
      </w:r>
      <w:proofErr w:type="spellEnd"/>
      <w:r>
        <w:rPr>
          <w:rStyle w:val="Fett"/>
          <w:rFonts w:eastAsiaTheme="majorEastAsia"/>
        </w:rPr>
        <w:t xml:space="preserve"> </w:t>
      </w:r>
      <w:proofErr w:type="spellStart"/>
      <w:r>
        <w:rPr>
          <w:rStyle w:val="Fett"/>
          <w:rFonts w:eastAsiaTheme="majorEastAsia"/>
        </w:rPr>
        <w:t>vnser</w:t>
      </w:r>
      <w:proofErr w:type="spellEnd"/>
      <w:r>
        <w:rPr>
          <w:rStyle w:val="Fett"/>
          <w:rFonts w:eastAsiaTheme="majorEastAsia"/>
        </w:rPr>
        <w:t xml:space="preserve"> schuld?</w:t>
      </w:r>
      <w:r>
        <w:br/>
        <w:t xml:space="preserve">Da bin ich in </w:t>
      </w:r>
      <w:proofErr w:type="spellStart"/>
      <w:r>
        <w:t>sünden</w:t>
      </w:r>
      <w:proofErr w:type="spellEnd"/>
      <w:r>
        <w:t xml:space="preserve"> empfangen/ </w:t>
      </w:r>
      <w:proofErr w:type="spellStart"/>
      <w:r>
        <w:t>vnd</w:t>
      </w:r>
      <w:proofErr w:type="spellEnd"/>
      <w:r>
        <w:t xml:space="preserve"> geboren/ </w:t>
      </w:r>
      <w:proofErr w:type="spellStart"/>
      <w:r>
        <w:t>vnd</w:t>
      </w:r>
      <w:proofErr w:type="spellEnd"/>
      <w:r>
        <w:t xml:space="preserve"> all </w:t>
      </w:r>
      <w:proofErr w:type="spellStart"/>
      <w:r>
        <w:t>mine</w:t>
      </w:r>
      <w:proofErr w:type="spellEnd"/>
      <w:r>
        <w:t xml:space="preserve"> </w:t>
      </w:r>
      <w:proofErr w:type="spellStart"/>
      <w:r>
        <w:t>gedancken</w:t>
      </w:r>
      <w:proofErr w:type="spellEnd"/>
      <w:r>
        <w:t xml:space="preserve">/ </w:t>
      </w:r>
      <w:proofErr w:type="spellStart"/>
      <w:r>
        <w:t>wort</w:t>
      </w:r>
      <w:proofErr w:type="spellEnd"/>
      <w:r>
        <w:t xml:space="preserve"> </w:t>
      </w:r>
      <w:proofErr w:type="spellStart"/>
      <w:r>
        <w:t>vnd</w:t>
      </w:r>
      <w:proofErr w:type="spellEnd"/>
      <w:r>
        <w:t xml:space="preserve"> </w:t>
      </w:r>
      <w:proofErr w:type="spellStart"/>
      <w:r>
        <w:t>werck</w:t>
      </w:r>
      <w:proofErr w:type="spellEnd"/>
      <w:r>
        <w:t xml:space="preserve">/ sind von </w:t>
      </w:r>
      <w:proofErr w:type="spellStart"/>
      <w:r>
        <w:t>iugend</w:t>
      </w:r>
      <w:proofErr w:type="spellEnd"/>
      <w:r>
        <w:t xml:space="preserve"> </w:t>
      </w:r>
      <w:proofErr w:type="spellStart"/>
      <w:r>
        <w:t>vf</w:t>
      </w:r>
      <w:proofErr w:type="spellEnd"/>
      <w:r>
        <w:t xml:space="preserve"> </w:t>
      </w:r>
      <w:proofErr w:type="spellStart"/>
      <w:r>
        <w:t>ytel</w:t>
      </w:r>
      <w:proofErr w:type="spellEnd"/>
      <w:r>
        <w:t xml:space="preserve"> </w:t>
      </w:r>
      <w:proofErr w:type="spellStart"/>
      <w:r>
        <w:t>sünd</w:t>
      </w:r>
      <w:proofErr w:type="spellEnd"/>
      <w:r>
        <w:t xml:space="preserve"> </w:t>
      </w:r>
      <w:proofErr w:type="spellStart"/>
      <w:r>
        <w:t>vnd</w:t>
      </w:r>
      <w:proofErr w:type="spellEnd"/>
      <w:r>
        <w:t xml:space="preserve"> schuld.</w:t>
      </w:r>
      <w:r>
        <w:br/>
        <w:t xml:space="preserve">Ich weiß </w:t>
      </w:r>
      <w:proofErr w:type="spellStart"/>
      <w:r>
        <w:t>ouch</w:t>
      </w:r>
      <w:proofErr w:type="spellEnd"/>
      <w:r>
        <w:t xml:space="preserve">/ das ich </w:t>
      </w:r>
      <w:proofErr w:type="spellStart"/>
      <w:r>
        <w:t>mine</w:t>
      </w:r>
      <w:proofErr w:type="spellEnd"/>
      <w:r>
        <w:t xml:space="preserve"> </w:t>
      </w:r>
      <w:proofErr w:type="spellStart"/>
      <w:r>
        <w:t>sünd</w:t>
      </w:r>
      <w:proofErr w:type="spellEnd"/>
      <w:r>
        <w:t xml:space="preserve"> </w:t>
      </w:r>
      <w:proofErr w:type="spellStart"/>
      <w:r>
        <w:t>niener</w:t>
      </w:r>
      <w:proofErr w:type="spellEnd"/>
      <w:r>
        <w:t xml:space="preserve"> mit ablegen noch bützen </w:t>
      </w:r>
      <w:proofErr w:type="spellStart"/>
      <w:r>
        <w:t>kan</w:t>
      </w:r>
      <w:proofErr w:type="spellEnd"/>
      <w:r>
        <w:t xml:space="preserve">. Aber </w:t>
      </w:r>
      <w:proofErr w:type="spellStart"/>
      <w:r>
        <w:t>imm</w:t>
      </w:r>
      <w:proofErr w:type="spellEnd"/>
      <w:r>
        <w:t xml:space="preserve"> Namen Jesu Christi/ </w:t>
      </w:r>
      <w:proofErr w:type="spellStart"/>
      <w:r>
        <w:t>wil</w:t>
      </w:r>
      <w:proofErr w:type="spellEnd"/>
      <w:r>
        <w:t xml:space="preserve"> mir Gott min </w:t>
      </w:r>
      <w:proofErr w:type="spellStart"/>
      <w:r>
        <w:t>vatter</w:t>
      </w:r>
      <w:proofErr w:type="spellEnd"/>
      <w:r>
        <w:t xml:space="preserve">/ gnädig </w:t>
      </w:r>
      <w:proofErr w:type="spellStart"/>
      <w:r>
        <w:t>vnnd</w:t>
      </w:r>
      <w:proofErr w:type="spellEnd"/>
      <w:r>
        <w:t xml:space="preserve"> </w:t>
      </w:r>
      <w:proofErr w:type="spellStart"/>
      <w:r>
        <w:t>barmhertzig</w:t>
      </w:r>
      <w:proofErr w:type="spellEnd"/>
      <w:r>
        <w:t xml:space="preserve"> </w:t>
      </w:r>
      <w:proofErr w:type="spellStart"/>
      <w:r>
        <w:t>syn</w:t>
      </w:r>
      <w:proofErr w:type="spellEnd"/>
      <w:r>
        <w:t xml:space="preserve">. Das </w:t>
      </w:r>
      <w:proofErr w:type="spellStart"/>
      <w:r>
        <w:t>gloub</w:t>
      </w:r>
      <w:proofErr w:type="spellEnd"/>
      <w:r>
        <w:t xml:space="preserve"> ich/ </w:t>
      </w:r>
      <w:proofErr w:type="spellStart"/>
      <w:r>
        <w:t>vnd</w:t>
      </w:r>
      <w:proofErr w:type="spellEnd"/>
      <w:r>
        <w:t xml:space="preserve"> </w:t>
      </w:r>
      <w:proofErr w:type="spellStart"/>
      <w:r>
        <w:t>vmb</w:t>
      </w:r>
      <w:proofErr w:type="spellEnd"/>
      <w:r>
        <w:t xml:space="preserve"> des </w:t>
      </w:r>
      <w:proofErr w:type="spellStart"/>
      <w:r>
        <w:t>gloubens</w:t>
      </w:r>
      <w:proofErr w:type="spellEnd"/>
      <w:r>
        <w:t xml:space="preserve"> willen/ </w:t>
      </w:r>
      <w:proofErr w:type="spellStart"/>
      <w:r>
        <w:t>wil</w:t>
      </w:r>
      <w:proofErr w:type="spellEnd"/>
      <w:r>
        <w:t xml:space="preserve"> er mir </w:t>
      </w:r>
      <w:proofErr w:type="spellStart"/>
      <w:r>
        <w:t>miner</w:t>
      </w:r>
      <w:proofErr w:type="spellEnd"/>
      <w:r>
        <w:t xml:space="preserve"> </w:t>
      </w:r>
      <w:proofErr w:type="spellStart"/>
      <w:r>
        <w:t>sünd</w:t>
      </w:r>
      <w:proofErr w:type="spellEnd"/>
      <w:r>
        <w:t xml:space="preserve"> </w:t>
      </w:r>
      <w:proofErr w:type="spellStart"/>
      <w:r>
        <w:t>nümermer</w:t>
      </w:r>
      <w:proofErr w:type="spellEnd"/>
      <w:r>
        <w:t xml:space="preserve"> </w:t>
      </w:r>
      <w:proofErr w:type="spellStart"/>
      <w:r>
        <w:t>gedencken</w:t>
      </w:r>
      <w:proofErr w:type="spellEnd"/>
      <w:r>
        <w:t xml:space="preserve">. </w:t>
      </w:r>
    </w:p>
    <w:p w14:paraId="60D48C15" w14:textId="77777777" w:rsidR="00B33120" w:rsidRDefault="00B33120" w:rsidP="00B33120">
      <w:pPr>
        <w:pStyle w:val="StandardWeb"/>
      </w:pPr>
      <w:proofErr w:type="spellStart"/>
      <w:r>
        <w:rPr>
          <w:rStyle w:val="Fett"/>
          <w:rFonts w:eastAsiaTheme="majorEastAsia"/>
        </w:rPr>
        <w:t>Warumb</w:t>
      </w:r>
      <w:proofErr w:type="spellEnd"/>
      <w:r>
        <w:rPr>
          <w:rStyle w:val="Fett"/>
          <w:rFonts w:eastAsiaTheme="majorEastAsia"/>
        </w:rPr>
        <w:t xml:space="preserve"> sagst/ Als wir </w:t>
      </w:r>
      <w:proofErr w:type="spellStart"/>
      <w:r>
        <w:rPr>
          <w:rStyle w:val="Fett"/>
          <w:rFonts w:eastAsiaTheme="majorEastAsia"/>
        </w:rPr>
        <w:t>ouch</w:t>
      </w:r>
      <w:proofErr w:type="spellEnd"/>
      <w:r>
        <w:rPr>
          <w:rStyle w:val="Fett"/>
          <w:rFonts w:eastAsiaTheme="majorEastAsia"/>
        </w:rPr>
        <w:t xml:space="preserve"> vergebend </w:t>
      </w:r>
      <w:proofErr w:type="spellStart"/>
      <w:r>
        <w:rPr>
          <w:rStyle w:val="Fett"/>
          <w:rFonts w:eastAsiaTheme="majorEastAsia"/>
        </w:rPr>
        <w:t>vnsern</w:t>
      </w:r>
      <w:proofErr w:type="spellEnd"/>
      <w:r>
        <w:rPr>
          <w:rStyle w:val="Fett"/>
          <w:rFonts w:eastAsiaTheme="majorEastAsia"/>
        </w:rPr>
        <w:t xml:space="preserve"> </w:t>
      </w:r>
      <w:proofErr w:type="spellStart"/>
      <w:r>
        <w:rPr>
          <w:rStyle w:val="Fett"/>
          <w:rFonts w:eastAsiaTheme="majorEastAsia"/>
        </w:rPr>
        <w:t>schuldigern</w:t>
      </w:r>
      <w:proofErr w:type="spellEnd"/>
      <w:r>
        <w:rPr>
          <w:rStyle w:val="Fett"/>
          <w:rFonts w:eastAsiaTheme="majorEastAsia"/>
        </w:rPr>
        <w:t>?</w:t>
      </w:r>
      <w:r>
        <w:br/>
        <w:t xml:space="preserve">Da </w:t>
      </w:r>
      <w:proofErr w:type="spellStart"/>
      <w:r>
        <w:t>sol</w:t>
      </w:r>
      <w:proofErr w:type="spellEnd"/>
      <w:r>
        <w:t xml:space="preserve"> ich </w:t>
      </w:r>
      <w:proofErr w:type="spellStart"/>
      <w:r>
        <w:t>minem</w:t>
      </w:r>
      <w:proofErr w:type="spellEnd"/>
      <w:r>
        <w:t xml:space="preserve"> nächsten </w:t>
      </w:r>
      <w:proofErr w:type="spellStart"/>
      <w:r>
        <w:t>ouch</w:t>
      </w:r>
      <w:proofErr w:type="spellEnd"/>
      <w:r>
        <w:t xml:space="preserve"> gnädig </w:t>
      </w:r>
      <w:proofErr w:type="spellStart"/>
      <w:r>
        <w:t>vnnd</w:t>
      </w:r>
      <w:proofErr w:type="spellEnd"/>
      <w:r>
        <w:t xml:space="preserve"> </w:t>
      </w:r>
      <w:proofErr w:type="spellStart"/>
      <w:r>
        <w:t>barmhertzig</w:t>
      </w:r>
      <w:proofErr w:type="spellEnd"/>
      <w:r>
        <w:t xml:space="preserve"> </w:t>
      </w:r>
      <w:proofErr w:type="spellStart"/>
      <w:r>
        <w:t>syn</w:t>
      </w:r>
      <w:proofErr w:type="spellEnd"/>
      <w:r>
        <w:t xml:space="preserve">. </w:t>
      </w:r>
      <w:proofErr w:type="spellStart"/>
      <w:r>
        <w:t>Vnd</w:t>
      </w:r>
      <w:proofErr w:type="spellEnd"/>
      <w:r>
        <w:t xml:space="preserve"> was man mir </w:t>
      </w:r>
      <w:proofErr w:type="spellStart"/>
      <w:r>
        <w:t>leids</w:t>
      </w:r>
      <w:proofErr w:type="spellEnd"/>
      <w:r>
        <w:t xml:space="preserve"> thut/ das </w:t>
      </w:r>
      <w:proofErr w:type="spellStart"/>
      <w:r>
        <w:t>sol</w:t>
      </w:r>
      <w:proofErr w:type="spellEnd"/>
      <w:r>
        <w:t xml:space="preserve"> ich willig tragen. Ich aber </w:t>
      </w:r>
      <w:proofErr w:type="spellStart"/>
      <w:r>
        <w:t>sol</w:t>
      </w:r>
      <w:proofErr w:type="spellEnd"/>
      <w:r>
        <w:t xml:space="preserve"> </w:t>
      </w:r>
      <w:proofErr w:type="spellStart"/>
      <w:r>
        <w:t>niemants</w:t>
      </w:r>
      <w:proofErr w:type="spellEnd"/>
      <w:r>
        <w:t xml:space="preserve"> </w:t>
      </w:r>
      <w:proofErr w:type="spellStart"/>
      <w:r>
        <w:t>leids</w:t>
      </w:r>
      <w:proofErr w:type="spellEnd"/>
      <w:r>
        <w:t xml:space="preserve"> thun/ sonder </w:t>
      </w:r>
      <w:proofErr w:type="spellStart"/>
      <w:r>
        <w:t>ouch</w:t>
      </w:r>
      <w:proofErr w:type="spellEnd"/>
      <w:r>
        <w:t xml:space="preserve"> </w:t>
      </w:r>
      <w:proofErr w:type="spellStart"/>
      <w:r>
        <w:t>minen</w:t>
      </w:r>
      <w:proofErr w:type="spellEnd"/>
      <w:r>
        <w:t xml:space="preserve"> </w:t>
      </w:r>
      <w:proofErr w:type="spellStart"/>
      <w:r>
        <w:t>fynd</w:t>
      </w:r>
      <w:proofErr w:type="spellEnd"/>
      <w:r>
        <w:t xml:space="preserve"> lieb haben/ </w:t>
      </w:r>
      <w:proofErr w:type="spellStart"/>
      <w:r>
        <w:t>vnd</w:t>
      </w:r>
      <w:proofErr w:type="spellEnd"/>
      <w:r>
        <w:t xml:space="preserve"> </w:t>
      </w:r>
      <w:proofErr w:type="spellStart"/>
      <w:r>
        <w:t>jm</w:t>
      </w:r>
      <w:proofErr w:type="spellEnd"/>
      <w:r>
        <w:t xml:space="preserve"> guts thun. </w:t>
      </w:r>
    </w:p>
    <w:p w14:paraId="550EDAA5" w14:textId="77777777" w:rsidR="00B33120" w:rsidRDefault="00B33120" w:rsidP="00B33120">
      <w:pPr>
        <w:pStyle w:val="StandardWeb"/>
      </w:pPr>
      <w:proofErr w:type="spellStart"/>
      <w:r>
        <w:rPr>
          <w:rStyle w:val="Fett"/>
          <w:rFonts w:eastAsiaTheme="majorEastAsia"/>
        </w:rPr>
        <w:t>Kansts</w:t>
      </w:r>
      <w:proofErr w:type="spellEnd"/>
      <w:r>
        <w:rPr>
          <w:rStyle w:val="Fett"/>
          <w:rFonts w:eastAsiaTheme="majorEastAsia"/>
        </w:rPr>
        <w:t xml:space="preserve"> aber also thun?</w:t>
      </w:r>
      <w:r>
        <w:br/>
        <w:t xml:space="preserve">Ich </w:t>
      </w:r>
      <w:proofErr w:type="spellStart"/>
      <w:r>
        <w:t>sol</w:t>
      </w:r>
      <w:proofErr w:type="spellEnd"/>
      <w:r>
        <w:t xml:space="preserve"> all tag dran lernen/ </w:t>
      </w:r>
      <w:proofErr w:type="spellStart"/>
      <w:r>
        <w:t>vnnd</w:t>
      </w:r>
      <w:proofErr w:type="spellEnd"/>
      <w:r>
        <w:t xml:space="preserve"> allweg </w:t>
      </w:r>
      <w:proofErr w:type="spellStart"/>
      <w:r>
        <w:t>dencken</w:t>
      </w:r>
      <w:proofErr w:type="spellEnd"/>
      <w:r>
        <w:t xml:space="preserve">/ wie man mir thut </w:t>
      </w:r>
      <w:proofErr w:type="spellStart"/>
      <w:r>
        <w:t>vff</w:t>
      </w:r>
      <w:proofErr w:type="spellEnd"/>
      <w:r>
        <w:t xml:space="preserve"> erden/ </w:t>
      </w:r>
      <w:proofErr w:type="spellStart"/>
      <w:r>
        <w:t>dz</w:t>
      </w:r>
      <w:proofErr w:type="spellEnd"/>
      <w:r>
        <w:t xml:space="preserve"> ich dem Allmächtigen Gott im </w:t>
      </w:r>
      <w:proofErr w:type="spellStart"/>
      <w:r>
        <w:t>himmel</w:t>
      </w:r>
      <w:proofErr w:type="spellEnd"/>
      <w:r>
        <w:t xml:space="preserve"> </w:t>
      </w:r>
      <w:proofErr w:type="spellStart"/>
      <w:r>
        <w:t>ouch</w:t>
      </w:r>
      <w:proofErr w:type="spellEnd"/>
      <w:r>
        <w:t xml:space="preserve"> also thun: Wie aber Gott mir vergeben </w:t>
      </w:r>
      <w:proofErr w:type="spellStart"/>
      <w:r>
        <w:t>wil</w:t>
      </w:r>
      <w:proofErr w:type="spellEnd"/>
      <w:r>
        <w:t xml:space="preserve">/ also </w:t>
      </w:r>
      <w:proofErr w:type="spellStart"/>
      <w:r>
        <w:t>sol</w:t>
      </w:r>
      <w:proofErr w:type="spellEnd"/>
      <w:r>
        <w:t xml:space="preserve"> ich </w:t>
      </w:r>
      <w:proofErr w:type="spellStart"/>
      <w:r>
        <w:t>minem</w:t>
      </w:r>
      <w:proofErr w:type="spellEnd"/>
      <w:r>
        <w:t xml:space="preserve"> </w:t>
      </w:r>
      <w:proofErr w:type="spellStart"/>
      <w:r>
        <w:t>fynd</w:t>
      </w:r>
      <w:proofErr w:type="spellEnd"/>
      <w:r>
        <w:t xml:space="preserve"> </w:t>
      </w:r>
      <w:proofErr w:type="spellStart"/>
      <w:r>
        <w:t>ouch</w:t>
      </w:r>
      <w:proofErr w:type="spellEnd"/>
      <w:r>
        <w:t xml:space="preserve"> vergeben/ das ich/ wie ein </w:t>
      </w:r>
      <w:proofErr w:type="spellStart"/>
      <w:r>
        <w:t>liebs</w:t>
      </w:r>
      <w:proofErr w:type="spellEnd"/>
      <w:r>
        <w:t xml:space="preserve"> </w:t>
      </w:r>
      <w:proofErr w:type="spellStart"/>
      <w:r>
        <w:t>kind</w:t>
      </w:r>
      <w:proofErr w:type="spellEnd"/>
      <w:r>
        <w:t xml:space="preserve">/ </w:t>
      </w:r>
      <w:proofErr w:type="spellStart"/>
      <w:r>
        <w:t>minem</w:t>
      </w:r>
      <w:proofErr w:type="spellEnd"/>
      <w:r>
        <w:t xml:space="preserve"> lieben Vatter im </w:t>
      </w:r>
      <w:proofErr w:type="spellStart"/>
      <w:r>
        <w:t>himmel</w:t>
      </w:r>
      <w:proofErr w:type="spellEnd"/>
      <w:r>
        <w:t xml:space="preserve"> </w:t>
      </w:r>
      <w:proofErr w:type="spellStart"/>
      <w:r>
        <w:t>nachschlahe</w:t>
      </w:r>
      <w:proofErr w:type="spellEnd"/>
      <w:r>
        <w:t>.</w:t>
      </w:r>
      <w:r>
        <w:br/>
        <w:t xml:space="preserve">Was ich daran </w:t>
      </w:r>
      <w:proofErr w:type="spellStart"/>
      <w:r>
        <w:t>kan</w:t>
      </w:r>
      <w:proofErr w:type="spellEnd"/>
      <w:r>
        <w:t xml:space="preserve">/ das hab ich von </w:t>
      </w:r>
      <w:proofErr w:type="spellStart"/>
      <w:r>
        <w:t>jm</w:t>
      </w:r>
      <w:proofErr w:type="spellEnd"/>
      <w:r>
        <w:t xml:space="preserve">/ Was ich aber </w:t>
      </w:r>
      <w:proofErr w:type="spellStart"/>
      <w:r>
        <w:t>nit</w:t>
      </w:r>
      <w:proofErr w:type="spellEnd"/>
      <w:r>
        <w:t xml:space="preserve"> </w:t>
      </w:r>
      <w:proofErr w:type="spellStart"/>
      <w:r>
        <w:t>kan</w:t>
      </w:r>
      <w:proofErr w:type="spellEnd"/>
      <w:r>
        <w:t xml:space="preserve">/ das </w:t>
      </w:r>
      <w:proofErr w:type="spellStart"/>
      <w:r>
        <w:t>well</w:t>
      </w:r>
      <w:proofErr w:type="spellEnd"/>
      <w:r>
        <w:t xml:space="preserve"> er mich leeren. </w:t>
      </w:r>
    </w:p>
    <w:p w14:paraId="35E6BDB0" w14:textId="77777777" w:rsidR="00B33120" w:rsidRDefault="00B33120" w:rsidP="00B33120">
      <w:pPr>
        <w:pStyle w:val="StandardWeb"/>
      </w:pPr>
      <w:proofErr w:type="spellStart"/>
      <w:r>
        <w:rPr>
          <w:rStyle w:val="Fett"/>
          <w:rFonts w:eastAsiaTheme="majorEastAsia"/>
        </w:rPr>
        <w:t>Warumb</w:t>
      </w:r>
      <w:proofErr w:type="spellEnd"/>
      <w:r>
        <w:rPr>
          <w:rStyle w:val="Fett"/>
          <w:rFonts w:eastAsiaTheme="majorEastAsia"/>
        </w:rPr>
        <w:t xml:space="preserve"> sagst/ </w:t>
      </w:r>
      <w:proofErr w:type="spellStart"/>
      <w:r>
        <w:rPr>
          <w:rStyle w:val="Fett"/>
          <w:rFonts w:eastAsiaTheme="majorEastAsia"/>
        </w:rPr>
        <w:t>Vnd</w:t>
      </w:r>
      <w:proofErr w:type="spellEnd"/>
      <w:r>
        <w:rPr>
          <w:rStyle w:val="Fett"/>
          <w:rFonts w:eastAsiaTheme="majorEastAsia"/>
        </w:rPr>
        <w:t xml:space="preserve"> für </w:t>
      </w:r>
      <w:proofErr w:type="spellStart"/>
      <w:r>
        <w:rPr>
          <w:rStyle w:val="Fett"/>
          <w:rFonts w:eastAsiaTheme="majorEastAsia"/>
        </w:rPr>
        <w:t>vns</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in </w:t>
      </w:r>
      <w:proofErr w:type="spellStart"/>
      <w:r>
        <w:rPr>
          <w:rStyle w:val="Fett"/>
          <w:rFonts w:eastAsiaTheme="majorEastAsia"/>
        </w:rPr>
        <w:t>versuchung</w:t>
      </w:r>
      <w:proofErr w:type="spellEnd"/>
      <w:r>
        <w:rPr>
          <w:rStyle w:val="Fett"/>
          <w:rFonts w:eastAsiaTheme="majorEastAsia"/>
        </w:rPr>
        <w:t xml:space="preserve">/ Wär sind die </w:t>
      </w:r>
      <w:proofErr w:type="spellStart"/>
      <w:r>
        <w:rPr>
          <w:rStyle w:val="Fett"/>
          <w:rFonts w:eastAsiaTheme="majorEastAsia"/>
        </w:rPr>
        <w:t>vns</w:t>
      </w:r>
      <w:proofErr w:type="spellEnd"/>
      <w:r>
        <w:rPr>
          <w:rStyle w:val="Fett"/>
          <w:rFonts w:eastAsiaTheme="majorEastAsia"/>
        </w:rPr>
        <w:t xml:space="preserve"> versuchend?</w:t>
      </w:r>
      <w:r>
        <w:br/>
        <w:t xml:space="preserve">Der listig </w:t>
      </w:r>
      <w:proofErr w:type="spellStart"/>
      <w:r>
        <w:t>tüfel</w:t>
      </w:r>
      <w:proofErr w:type="spellEnd"/>
      <w:r>
        <w:t xml:space="preserve">/ die </w:t>
      </w:r>
      <w:proofErr w:type="spellStart"/>
      <w:r>
        <w:t>sündtlich</w:t>
      </w:r>
      <w:proofErr w:type="spellEnd"/>
      <w:r>
        <w:t xml:space="preserve"> </w:t>
      </w:r>
      <w:proofErr w:type="spellStart"/>
      <w:r>
        <w:t>welt</w:t>
      </w:r>
      <w:proofErr w:type="spellEnd"/>
      <w:r>
        <w:t xml:space="preserve">/ </w:t>
      </w:r>
      <w:proofErr w:type="spellStart"/>
      <w:r>
        <w:t>vnnd</w:t>
      </w:r>
      <w:proofErr w:type="spellEnd"/>
      <w:r>
        <w:t xml:space="preserve"> das </w:t>
      </w:r>
      <w:proofErr w:type="spellStart"/>
      <w:r>
        <w:t>böß</w:t>
      </w:r>
      <w:proofErr w:type="spellEnd"/>
      <w:r>
        <w:t xml:space="preserve"> </w:t>
      </w:r>
      <w:proofErr w:type="spellStart"/>
      <w:r>
        <w:t>fleisch</w:t>
      </w:r>
      <w:proofErr w:type="spellEnd"/>
      <w:r>
        <w:t xml:space="preserve"> </w:t>
      </w:r>
      <w:proofErr w:type="spellStart"/>
      <w:r>
        <w:t>vnd</w:t>
      </w:r>
      <w:proofErr w:type="spellEnd"/>
      <w:r>
        <w:t xml:space="preserve"> </w:t>
      </w:r>
      <w:proofErr w:type="spellStart"/>
      <w:r>
        <w:t>blut</w:t>
      </w:r>
      <w:proofErr w:type="spellEnd"/>
      <w:r>
        <w:t xml:space="preserve">. </w:t>
      </w:r>
    </w:p>
    <w:p w14:paraId="7007E94B" w14:textId="77777777" w:rsidR="00B33120" w:rsidRDefault="00B33120" w:rsidP="00B33120">
      <w:pPr>
        <w:pStyle w:val="StandardWeb"/>
      </w:pPr>
      <w:r>
        <w:rPr>
          <w:rStyle w:val="Fett"/>
          <w:rFonts w:eastAsiaTheme="majorEastAsia"/>
        </w:rPr>
        <w:t xml:space="preserve">Wär muß </w:t>
      </w:r>
      <w:proofErr w:type="spellStart"/>
      <w:r>
        <w:rPr>
          <w:rStyle w:val="Fett"/>
          <w:rFonts w:eastAsiaTheme="majorEastAsia"/>
        </w:rPr>
        <w:t>vns</w:t>
      </w:r>
      <w:proofErr w:type="spellEnd"/>
      <w:r>
        <w:rPr>
          <w:rStyle w:val="Fett"/>
          <w:rFonts w:eastAsiaTheme="majorEastAsia"/>
        </w:rPr>
        <w:t xml:space="preserve"> aber schirmen vor den </w:t>
      </w:r>
      <w:proofErr w:type="spellStart"/>
      <w:r>
        <w:rPr>
          <w:rStyle w:val="Fett"/>
          <w:rFonts w:eastAsiaTheme="majorEastAsia"/>
        </w:rPr>
        <w:t>versuchungen</w:t>
      </w:r>
      <w:proofErr w:type="spellEnd"/>
      <w:r>
        <w:rPr>
          <w:rStyle w:val="Fett"/>
          <w:rFonts w:eastAsiaTheme="majorEastAsia"/>
        </w:rPr>
        <w:t>?</w:t>
      </w:r>
      <w:r>
        <w:br/>
        <w:t xml:space="preserve">Allein Gottes </w:t>
      </w:r>
      <w:proofErr w:type="spellStart"/>
      <w:r>
        <w:t>gnad</w:t>
      </w:r>
      <w:proofErr w:type="spellEnd"/>
      <w:r>
        <w:t xml:space="preserve">/ </w:t>
      </w:r>
      <w:proofErr w:type="spellStart"/>
      <w:r>
        <w:t>sunst</w:t>
      </w:r>
      <w:proofErr w:type="spellEnd"/>
      <w:r>
        <w:t xml:space="preserve"> werdend wir all </w:t>
      </w:r>
      <w:proofErr w:type="spellStart"/>
      <w:r>
        <w:t>ougenblick</w:t>
      </w:r>
      <w:proofErr w:type="spellEnd"/>
      <w:r>
        <w:t xml:space="preserve"> vom </w:t>
      </w:r>
      <w:proofErr w:type="spellStart"/>
      <w:r>
        <w:t>glouben</w:t>
      </w:r>
      <w:proofErr w:type="spellEnd"/>
      <w:r>
        <w:t xml:space="preserve"> </w:t>
      </w:r>
      <w:proofErr w:type="spellStart"/>
      <w:r>
        <w:t>vnd</w:t>
      </w:r>
      <w:proofErr w:type="spellEnd"/>
      <w:r>
        <w:t xml:space="preserve"> der liebe abfallen. </w:t>
      </w:r>
    </w:p>
    <w:p w14:paraId="7A8DD2B6" w14:textId="77777777" w:rsidR="00B33120" w:rsidRDefault="00B33120" w:rsidP="00B33120">
      <w:pPr>
        <w:pStyle w:val="StandardWeb"/>
      </w:pPr>
      <w:proofErr w:type="spellStart"/>
      <w:r>
        <w:rPr>
          <w:rStyle w:val="Fett"/>
          <w:rFonts w:eastAsiaTheme="majorEastAsia"/>
        </w:rPr>
        <w:t>Warumb</w:t>
      </w:r>
      <w:proofErr w:type="spellEnd"/>
      <w:r>
        <w:rPr>
          <w:rStyle w:val="Fett"/>
          <w:rFonts w:eastAsiaTheme="majorEastAsia"/>
        </w:rPr>
        <w:t xml:space="preserve"> sagst du/ </w:t>
      </w:r>
      <w:proofErr w:type="spellStart"/>
      <w:r>
        <w:rPr>
          <w:rStyle w:val="Fett"/>
          <w:rFonts w:eastAsiaTheme="majorEastAsia"/>
        </w:rPr>
        <w:t>Sunder</w:t>
      </w:r>
      <w:proofErr w:type="spellEnd"/>
      <w:r>
        <w:rPr>
          <w:rStyle w:val="Fett"/>
          <w:rFonts w:eastAsiaTheme="majorEastAsia"/>
        </w:rPr>
        <w:t xml:space="preserve"> </w:t>
      </w:r>
      <w:proofErr w:type="spellStart"/>
      <w:r>
        <w:rPr>
          <w:rStyle w:val="Fett"/>
          <w:rFonts w:eastAsiaTheme="majorEastAsia"/>
        </w:rPr>
        <w:t>erlöß</w:t>
      </w:r>
      <w:proofErr w:type="spellEnd"/>
      <w:r>
        <w:rPr>
          <w:rStyle w:val="Fett"/>
          <w:rFonts w:eastAsiaTheme="majorEastAsia"/>
        </w:rPr>
        <w:t xml:space="preserve"> </w:t>
      </w:r>
      <w:proofErr w:type="spellStart"/>
      <w:r>
        <w:rPr>
          <w:rStyle w:val="Fett"/>
          <w:rFonts w:eastAsiaTheme="majorEastAsia"/>
        </w:rPr>
        <w:t>vns</w:t>
      </w:r>
      <w:proofErr w:type="spellEnd"/>
      <w:r>
        <w:rPr>
          <w:rStyle w:val="Fett"/>
          <w:rFonts w:eastAsiaTheme="majorEastAsia"/>
        </w:rPr>
        <w:t xml:space="preserve"> von dem bösen?</w:t>
      </w:r>
      <w:r>
        <w:br/>
      </w:r>
      <w:r>
        <w:rPr>
          <w:rStyle w:val="Fett"/>
          <w:rFonts w:eastAsiaTheme="majorEastAsia"/>
        </w:rPr>
        <w:t xml:space="preserve">Was ist das </w:t>
      </w:r>
      <w:proofErr w:type="spellStart"/>
      <w:r>
        <w:rPr>
          <w:rStyle w:val="Fett"/>
          <w:rFonts w:eastAsiaTheme="majorEastAsia"/>
        </w:rPr>
        <w:t>böß</w:t>
      </w:r>
      <w:proofErr w:type="spellEnd"/>
      <w:r>
        <w:rPr>
          <w:rStyle w:val="Fett"/>
          <w:rFonts w:eastAsiaTheme="majorEastAsia"/>
        </w:rPr>
        <w:t>/</w:t>
      </w:r>
      <w:proofErr w:type="spellStart"/>
      <w:r>
        <w:rPr>
          <w:rStyle w:val="Fett"/>
          <w:rFonts w:eastAsiaTheme="majorEastAsia"/>
        </w:rPr>
        <w:t>dauon</w:t>
      </w:r>
      <w:proofErr w:type="spellEnd"/>
      <w:r>
        <w:rPr>
          <w:rStyle w:val="Fett"/>
          <w:rFonts w:eastAsiaTheme="majorEastAsia"/>
        </w:rPr>
        <w:t xml:space="preserve"> </w:t>
      </w:r>
      <w:proofErr w:type="spellStart"/>
      <w:r>
        <w:rPr>
          <w:rStyle w:val="Fett"/>
          <w:rFonts w:eastAsiaTheme="majorEastAsia"/>
        </w:rPr>
        <w:t>vns</w:t>
      </w:r>
      <w:proofErr w:type="spellEnd"/>
      <w:r>
        <w:rPr>
          <w:rStyle w:val="Fett"/>
          <w:rFonts w:eastAsiaTheme="majorEastAsia"/>
        </w:rPr>
        <w:t xml:space="preserve"> Gott erlösen </w:t>
      </w:r>
      <w:proofErr w:type="spellStart"/>
      <w:r>
        <w:rPr>
          <w:rStyle w:val="Fett"/>
          <w:rFonts w:eastAsiaTheme="majorEastAsia"/>
        </w:rPr>
        <w:t>solt</w:t>
      </w:r>
      <w:proofErr w:type="spellEnd"/>
      <w:r>
        <w:rPr>
          <w:rStyle w:val="Fett"/>
          <w:rFonts w:eastAsiaTheme="majorEastAsia"/>
        </w:rPr>
        <w:t>?</w:t>
      </w:r>
      <w:r>
        <w:br/>
        <w:t xml:space="preserve">Es ist der </w:t>
      </w:r>
      <w:proofErr w:type="spellStart"/>
      <w:r>
        <w:t>böß</w:t>
      </w:r>
      <w:proofErr w:type="spellEnd"/>
      <w:r>
        <w:t xml:space="preserve"> geist/ von dem alles </w:t>
      </w:r>
      <w:proofErr w:type="spellStart"/>
      <w:r>
        <w:t>böß</w:t>
      </w:r>
      <w:proofErr w:type="spellEnd"/>
      <w:r>
        <w:t xml:space="preserve"> </w:t>
      </w:r>
      <w:proofErr w:type="spellStart"/>
      <w:r>
        <w:t>kumpt</w:t>
      </w:r>
      <w:proofErr w:type="spellEnd"/>
      <w:r>
        <w:t>.</w:t>
      </w:r>
      <w:r>
        <w:br/>
        <w:t xml:space="preserve">Darnach </w:t>
      </w:r>
      <w:proofErr w:type="spellStart"/>
      <w:r>
        <w:t>vnser</w:t>
      </w:r>
      <w:proofErr w:type="spellEnd"/>
      <w:r>
        <w:t xml:space="preserve"> menschliche </w:t>
      </w:r>
      <w:proofErr w:type="spellStart"/>
      <w:r>
        <w:t>natur</w:t>
      </w:r>
      <w:proofErr w:type="spellEnd"/>
      <w:r>
        <w:t>/ in der so gar nichts guts ist.</w:t>
      </w:r>
      <w:r>
        <w:br/>
        <w:t xml:space="preserve">Darzu die </w:t>
      </w:r>
      <w:proofErr w:type="spellStart"/>
      <w:r>
        <w:t>wält</w:t>
      </w:r>
      <w:proofErr w:type="spellEnd"/>
      <w:r>
        <w:t xml:space="preserve">/ die </w:t>
      </w:r>
      <w:proofErr w:type="spellStart"/>
      <w:r>
        <w:t>vns</w:t>
      </w:r>
      <w:proofErr w:type="spellEnd"/>
      <w:r>
        <w:t xml:space="preserve"> mit </w:t>
      </w:r>
      <w:proofErr w:type="spellStart"/>
      <w:r>
        <w:t>vil</w:t>
      </w:r>
      <w:proofErr w:type="spellEnd"/>
      <w:r>
        <w:t xml:space="preserve"> bösen </w:t>
      </w:r>
      <w:proofErr w:type="spellStart"/>
      <w:r>
        <w:t>exemplen</w:t>
      </w:r>
      <w:proofErr w:type="spellEnd"/>
      <w:r>
        <w:t xml:space="preserve"> so übel </w:t>
      </w:r>
      <w:proofErr w:type="spellStart"/>
      <w:r>
        <w:t>verfürt</w:t>
      </w:r>
      <w:proofErr w:type="spellEnd"/>
      <w:r>
        <w:t>.</w:t>
      </w:r>
      <w:r>
        <w:br/>
      </w:r>
      <w:proofErr w:type="spellStart"/>
      <w:r>
        <w:t>Vnnd</w:t>
      </w:r>
      <w:proofErr w:type="spellEnd"/>
      <w:r>
        <w:t xml:space="preserve"> zu </w:t>
      </w:r>
      <w:proofErr w:type="spellStart"/>
      <w:r>
        <w:t>letst</w:t>
      </w:r>
      <w:proofErr w:type="spellEnd"/>
      <w:r>
        <w:t xml:space="preserve">/ ist es die ewig </w:t>
      </w:r>
      <w:proofErr w:type="spellStart"/>
      <w:r>
        <w:t>verdamnus</w:t>
      </w:r>
      <w:proofErr w:type="spellEnd"/>
      <w:r>
        <w:t xml:space="preserve">/ da man des </w:t>
      </w:r>
      <w:proofErr w:type="spellStart"/>
      <w:r>
        <w:t>tüfels</w:t>
      </w:r>
      <w:proofErr w:type="spellEnd"/>
      <w:r>
        <w:t xml:space="preserve"> eigen ist/ mit </w:t>
      </w:r>
      <w:proofErr w:type="spellStart"/>
      <w:r>
        <w:t>lyb</w:t>
      </w:r>
      <w:proofErr w:type="spellEnd"/>
      <w:r>
        <w:t xml:space="preserve"> </w:t>
      </w:r>
      <w:proofErr w:type="spellStart"/>
      <w:r>
        <w:t>vnd</w:t>
      </w:r>
      <w:proofErr w:type="spellEnd"/>
      <w:r>
        <w:t xml:space="preserve"> </w:t>
      </w:r>
      <w:proofErr w:type="spellStart"/>
      <w:r>
        <w:t>seel</w:t>
      </w:r>
      <w:proofErr w:type="spellEnd"/>
      <w:r>
        <w:t xml:space="preserve">/ </w:t>
      </w:r>
      <w:proofErr w:type="spellStart"/>
      <w:r>
        <w:t>vnd</w:t>
      </w:r>
      <w:proofErr w:type="spellEnd"/>
      <w:r>
        <w:t xml:space="preserve"> </w:t>
      </w:r>
      <w:proofErr w:type="spellStart"/>
      <w:r>
        <w:t>ewigklich</w:t>
      </w:r>
      <w:proofErr w:type="spellEnd"/>
      <w:r>
        <w:t xml:space="preserve"> nimmer zu Gott in sin </w:t>
      </w:r>
      <w:proofErr w:type="spellStart"/>
      <w:r>
        <w:t>himmelrych</w:t>
      </w:r>
      <w:proofErr w:type="spellEnd"/>
      <w:r>
        <w:t xml:space="preserve"> </w:t>
      </w:r>
      <w:proofErr w:type="spellStart"/>
      <w:r>
        <w:t>kummen</w:t>
      </w:r>
      <w:proofErr w:type="spellEnd"/>
      <w:r>
        <w:t xml:space="preserve"> </w:t>
      </w:r>
      <w:proofErr w:type="spellStart"/>
      <w:r>
        <w:t>wirt</w:t>
      </w:r>
      <w:proofErr w:type="spellEnd"/>
      <w:r>
        <w:t xml:space="preserve">. </w:t>
      </w:r>
    </w:p>
    <w:p w14:paraId="2DD982AF" w14:textId="77777777" w:rsidR="00B33120" w:rsidRDefault="00B33120" w:rsidP="00B33120">
      <w:pPr>
        <w:pStyle w:val="StandardWeb"/>
      </w:pPr>
      <w:proofErr w:type="spellStart"/>
      <w:r>
        <w:rPr>
          <w:rStyle w:val="Fett"/>
          <w:rFonts w:eastAsiaTheme="majorEastAsia"/>
        </w:rPr>
        <w:t>Warumb</w:t>
      </w:r>
      <w:proofErr w:type="spellEnd"/>
      <w:r>
        <w:rPr>
          <w:rStyle w:val="Fett"/>
          <w:rFonts w:eastAsiaTheme="majorEastAsia"/>
        </w:rPr>
        <w:t xml:space="preserve"> sagst du/ Dann </w:t>
      </w:r>
      <w:proofErr w:type="spellStart"/>
      <w:r>
        <w:rPr>
          <w:rStyle w:val="Fett"/>
          <w:rFonts w:eastAsiaTheme="majorEastAsia"/>
        </w:rPr>
        <w:t>din</w:t>
      </w:r>
      <w:proofErr w:type="spellEnd"/>
      <w:r>
        <w:rPr>
          <w:rStyle w:val="Fett"/>
          <w:rFonts w:eastAsiaTheme="majorEastAsia"/>
        </w:rPr>
        <w:t xml:space="preserve"> ist das </w:t>
      </w:r>
      <w:proofErr w:type="spellStart"/>
      <w:r>
        <w:rPr>
          <w:rStyle w:val="Fett"/>
          <w:rFonts w:eastAsiaTheme="majorEastAsia"/>
        </w:rPr>
        <w:t>rych</w:t>
      </w:r>
      <w:proofErr w:type="spellEnd"/>
      <w:r>
        <w:rPr>
          <w:rStyle w:val="Fett"/>
          <w:rFonts w:eastAsiaTheme="majorEastAsia"/>
        </w:rPr>
        <w:t>?</w:t>
      </w:r>
      <w:r>
        <w:br/>
        <w:t xml:space="preserve">Da soll </w:t>
      </w:r>
      <w:proofErr w:type="spellStart"/>
      <w:r>
        <w:t>vnns</w:t>
      </w:r>
      <w:proofErr w:type="spellEnd"/>
      <w:r>
        <w:t xml:space="preserve"> Gott allein regieren/ als der einig Fürst </w:t>
      </w:r>
      <w:proofErr w:type="spellStart"/>
      <w:r>
        <w:t>vnd</w:t>
      </w:r>
      <w:proofErr w:type="spellEnd"/>
      <w:r>
        <w:t xml:space="preserve"> </w:t>
      </w:r>
      <w:proofErr w:type="spellStart"/>
      <w:r>
        <w:t>Künig</w:t>
      </w:r>
      <w:proofErr w:type="spellEnd"/>
      <w:r>
        <w:t xml:space="preserve"> </w:t>
      </w:r>
      <w:proofErr w:type="spellStart"/>
      <w:r>
        <w:t>himmels</w:t>
      </w:r>
      <w:proofErr w:type="spellEnd"/>
      <w:r>
        <w:t xml:space="preserve"> </w:t>
      </w:r>
      <w:proofErr w:type="spellStart"/>
      <w:r>
        <w:t>vnd</w:t>
      </w:r>
      <w:proofErr w:type="spellEnd"/>
      <w:r>
        <w:t xml:space="preserve"> der erden. </w:t>
      </w:r>
    </w:p>
    <w:p w14:paraId="0C774314" w14:textId="77777777" w:rsidR="00B33120" w:rsidRDefault="00B33120" w:rsidP="00B33120">
      <w:pPr>
        <w:pStyle w:val="StandardWeb"/>
      </w:pPr>
      <w:proofErr w:type="spellStart"/>
      <w:r>
        <w:rPr>
          <w:rStyle w:val="Fett"/>
          <w:rFonts w:eastAsiaTheme="majorEastAsia"/>
        </w:rPr>
        <w:t>Warumb</w:t>
      </w:r>
      <w:proofErr w:type="spellEnd"/>
      <w:r>
        <w:rPr>
          <w:rStyle w:val="Fett"/>
          <w:rFonts w:eastAsiaTheme="majorEastAsia"/>
        </w:rPr>
        <w:t xml:space="preserve"> sagst/ </w:t>
      </w:r>
      <w:proofErr w:type="spellStart"/>
      <w:r>
        <w:rPr>
          <w:rStyle w:val="Fett"/>
          <w:rFonts w:eastAsiaTheme="majorEastAsia"/>
        </w:rPr>
        <w:t>Vnd</w:t>
      </w:r>
      <w:proofErr w:type="spellEnd"/>
      <w:r>
        <w:rPr>
          <w:rStyle w:val="Fett"/>
          <w:rFonts w:eastAsiaTheme="majorEastAsia"/>
        </w:rPr>
        <w:t xml:space="preserve"> die macht?</w:t>
      </w:r>
      <w:r>
        <w:br/>
        <w:t xml:space="preserve">Da ist sin </w:t>
      </w:r>
      <w:proofErr w:type="spellStart"/>
      <w:r>
        <w:t>gwalt</w:t>
      </w:r>
      <w:proofErr w:type="spellEnd"/>
      <w:r>
        <w:t xml:space="preserve"> groß gnug/ alle ding zu ordnen </w:t>
      </w:r>
      <w:proofErr w:type="spellStart"/>
      <w:r>
        <w:t>vnd</w:t>
      </w:r>
      <w:proofErr w:type="spellEnd"/>
      <w:r>
        <w:t xml:space="preserve"> zu regieren. </w:t>
      </w:r>
    </w:p>
    <w:p w14:paraId="5654FF07" w14:textId="77777777" w:rsidR="00B33120" w:rsidRDefault="00B33120" w:rsidP="00B33120">
      <w:pPr>
        <w:pStyle w:val="StandardWeb"/>
      </w:pPr>
      <w:proofErr w:type="spellStart"/>
      <w:r>
        <w:rPr>
          <w:rStyle w:val="Fett"/>
          <w:rFonts w:eastAsiaTheme="majorEastAsia"/>
        </w:rPr>
        <w:t>Warumb</w:t>
      </w:r>
      <w:proofErr w:type="spellEnd"/>
      <w:r>
        <w:rPr>
          <w:rStyle w:val="Fett"/>
          <w:rFonts w:eastAsiaTheme="majorEastAsia"/>
        </w:rPr>
        <w:t xml:space="preserve"> sagst/ </w:t>
      </w:r>
      <w:proofErr w:type="spellStart"/>
      <w:r>
        <w:rPr>
          <w:rStyle w:val="Fett"/>
          <w:rFonts w:eastAsiaTheme="majorEastAsia"/>
        </w:rPr>
        <w:t>Vnd</w:t>
      </w:r>
      <w:proofErr w:type="spellEnd"/>
      <w:r>
        <w:rPr>
          <w:rStyle w:val="Fett"/>
          <w:rFonts w:eastAsiaTheme="majorEastAsia"/>
        </w:rPr>
        <w:t xml:space="preserve"> die </w:t>
      </w:r>
      <w:proofErr w:type="spellStart"/>
      <w:r>
        <w:rPr>
          <w:rStyle w:val="Fett"/>
          <w:rFonts w:eastAsiaTheme="majorEastAsia"/>
        </w:rPr>
        <w:t>herrligkeit</w:t>
      </w:r>
      <w:proofErr w:type="spellEnd"/>
      <w:r>
        <w:rPr>
          <w:rStyle w:val="Fett"/>
          <w:rFonts w:eastAsiaTheme="majorEastAsia"/>
        </w:rPr>
        <w:t>?</w:t>
      </w:r>
      <w:r>
        <w:br/>
        <w:t xml:space="preserve">`Da ist </w:t>
      </w:r>
      <w:proofErr w:type="spellStart"/>
      <w:r>
        <w:t>ouch</w:t>
      </w:r>
      <w:proofErr w:type="spellEnd"/>
      <w:r>
        <w:t xml:space="preserve"> aller </w:t>
      </w:r>
      <w:proofErr w:type="spellStart"/>
      <w:r>
        <w:t>pryß</w:t>
      </w:r>
      <w:proofErr w:type="spellEnd"/>
      <w:r>
        <w:t xml:space="preserve">/ lob/ </w:t>
      </w:r>
      <w:proofErr w:type="spellStart"/>
      <w:r>
        <w:t>Eer</w:t>
      </w:r>
      <w:proofErr w:type="spellEnd"/>
      <w:r>
        <w:t xml:space="preserve"> </w:t>
      </w:r>
      <w:proofErr w:type="spellStart"/>
      <w:r>
        <w:t>vnd</w:t>
      </w:r>
      <w:proofErr w:type="spellEnd"/>
      <w:r>
        <w:t xml:space="preserve"> </w:t>
      </w:r>
      <w:proofErr w:type="spellStart"/>
      <w:r>
        <w:t>herrligkeit</w:t>
      </w:r>
      <w:proofErr w:type="spellEnd"/>
      <w:r>
        <w:t xml:space="preserve"> allein sin. </w:t>
      </w:r>
    </w:p>
    <w:p w14:paraId="15C88231" w14:textId="77777777" w:rsidR="00B33120" w:rsidRDefault="00B33120" w:rsidP="00B33120">
      <w:pPr>
        <w:pStyle w:val="StandardWeb"/>
      </w:pPr>
      <w:r>
        <w:rPr>
          <w:rStyle w:val="Fett"/>
          <w:rFonts w:eastAsiaTheme="majorEastAsia"/>
        </w:rPr>
        <w:t>Was heißt/ Amen?</w:t>
      </w:r>
      <w:r>
        <w:br/>
        <w:t xml:space="preserve">Das es war werd. </w:t>
      </w:r>
    </w:p>
    <w:p w14:paraId="483752B0" w14:textId="77777777" w:rsidR="00B33120" w:rsidRDefault="00B33120" w:rsidP="00B33120">
      <w:pPr>
        <w:pStyle w:val="StandardWeb"/>
      </w:pPr>
      <w:proofErr w:type="spellStart"/>
      <w:r>
        <w:rPr>
          <w:rStyle w:val="Fett"/>
          <w:rFonts w:eastAsiaTheme="majorEastAsia"/>
        </w:rPr>
        <w:t>Warumb</w:t>
      </w:r>
      <w:proofErr w:type="spellEnd"/>
      <w:r>
        <w:rPr>
          <w:rStyle w:val="Fett"/>
          <w:rFonts w:eastAsiaTheme="majorEastAsia"/>
        </w:rPr>
        <w:t xml:space="preserve"> sagst/ Amen?</w:t>
      </w:r>
      <w:r>
        <w:br/>
        <w:t xml:space="preserve">Da ists min grosser ernst </w:t>
      </w:r>
      <w:proofErr w:type="spellStart"/>
      <w:r>
        <w:t>vnnd</w:t>
      </w:r>
      <w:proofErr w:type="spellEnd"/>
      <w:r>
        <w:t xml:space="preserve"> </w:t>
      </w:r>
      <w:proofErr w:type="spellStart"/>
      <w:r>
        <w:t>wunsch</w:t>
      </w:r>
      <w:proofErr w:type="spellEnd"/>
      <w:r>
        <w:t xml:space="preserve"> von </w:t>
      </w:r>
      <w:proofErr w:type="spellStart"/>
      <w:r>
        <w:t>hertzen</w:t>
      </w:r>
      <w:proofErr w:type="spellEnd"/>
      <w:r>
        <w:t xml:space="preserve">/ das diß alles </w:t>
      </w:r>
      <w:proofErr w:type="spellStart"/>
      <w:r>
        <w:t>geschäch</w:t>
      </w:r>
      <w:proofErr w:type="spellEnd"/>
      <w:r>
        <w:t xml:space="preserve"> </w:t>
      </w:r>
      <w:proofErr w:type="spellStart"/>
      <w:r>
        <w:t>vnnd</w:t>
      </w:r>
      <w:proofErr w:type="spellEnd"/>
      <w:r>
        <w:t xml:space="preserve"> war </w:t>
      </w:r>
      <w:proofErr w:type="spellStart"/>
      <w:r>
        <w:t>werd</w:t>
      </w:r>
      <w:proofErr w:type="spellEnd"/>
      <w:r>
        <w:t xml:space="preserve">/ für mich </w:t>
      </w:r>
      <w:proofErr w:type="spellStart"/>
      <w:r>
        <w:t>vnnd</w:t>
      </w:r>
      <w:proofErr w:type="spellEnd"/>
      <w:r>
        <w:t xml:space="preserve"> alle </w:t>
      </w:r>
      <w:proofErr w:type="spellStart"/>
      <w:r>
        <w:t>menschen</w:t>
      </w:r>
      <w:proofErr w:type="spellEnd"/>
      <w:r>
        <w:t xml:space="preserve"> </w:t>
      </w:r>
      <w:proofErr w:type="spellStart"/>
      <w:r>
        <w:t>vff</w:t>
      </w:r>
      <w:proofErr w:type="spellEnd"/>
      <w:r>
        <w:t xml:space="preserve"> dem </w:t>
      </w:r>
      <w:proofErr w:type="spellStart"/>
      <w:r>
        <w:t>gantzen</w:t>
      </w:r>
      <w:proofErr w:type="spellEnd"/>
      <w:r>
        <w:t xml:space="preserve"> </w:t>
      </w:r>
      <w:proofErr w:type="spellStart"/>
      <w:r>
        <w:t>erdtrych</w:t>
      </w:r>
      <w:proofErr w:type="spellEnd"/>
      <w:r>
        <w:t xml:space="preserve">. </w:t>
      </w:r>
    </w:p>
    <w:p w14:paraId="6FA11DD3" w14:textId="1F89B18A" w:rsidR="00B33120" w:rsidRDefault="00B33120">
      <w:pPr>
        <w:spacing w:after="0" w:line="240" w:lineRule="auto"/>
      </w:pPr>
      <w:r>
        <w:br w:type="page"/>
      </w:r>
    </w:p>
    <w:p w14:paraId="7B84EF6A" w14:textId="77777777" w:rsidR="00B33120" w:rsidRDefault="00B33120" w:rsidP="00B33120">
      <w:pPr>
        <w:pStyle w:val="berschrift2"/>
      </w:pPr>
      <w:r>
        <w:rPr>
          <w:rStyle w:val="screen-reader-text"/>
        </w:rPr>
        <w:t>Das Vatter unser.</w:t>
      </w:r>
      <w:r>
        <w:t xml:space="preserve"> </w:t>
      </w:r>
    </w:p>
    <w:p w14:paraId="35E1BF87" w14:textId="77777777" w:rsidR="00B33120" w:rsidRDefault="00B33120" w:rsidP="00B33120">
      <w:pPr>
        <w:pStyle w:val="StandardWeb"/>
      </w:pPr>
      <w:r>
        <w:rPr>
          <w:rStyle w:val="Fett"/>
        </w:rPr>
        <w:t>Matth. VI.</w:t>
      </w:r>
    </w:p>
    <w:p w14:paraId="307D6800" w14:textId="77777777" w:rsidR="00B33120" w:rsidRDefault="00B33120" w:rsidP="00B33120">
      <w:pPr>
        <w:pStyle w:val="StandardWeb"/>
      </w:pPr>
      <w:r>
        <w:rPr>
          <w:rStyle w:val="Hervorhebung"/>
        </w:rPr>
        <w:t xml:space="preserve">Mag man singen in der </w:t>
      </w:r>
      <w:proofErr w:type="spellStart"/>
      <w:r>
        <w:rPr>
          <w:rStyle w:val="Hervorhebung"/>
        </w:rPr>
        <w:t>wyß</w:t>
      </w:r>
      <w:proofErr w:type="spellEnd"/>
      <w:r>
        <w:rPr>
          <w:rStyle w:val="Hervorhebung"/>
        </w:rPr>
        <w:t xml:space="preserve">, Es sind doch </w:t>
      </w:r>
      <w:proofErr w:type="spellStart"/>
      <w:r>
        <w:rPr>
          <w:rStyle w:val="Hervorhebung"/>
        </w:rPr>
        <w:t>sälig</w:t>
      </w:r>
      <w:proofErr w:type="spellEnd"/>
      <w:r>
        <w:rPr>
          <w:rStyle w:val="Hervorhebung"/>
        </w:rPr>
        <w:t xml:space="preserve"> rc.</w:t>
      </w:r>
      <w:r>
        <w:rPr>
          <w:i/>
          <w:iCs/>
        </w:rPr>
        <w:br/>
      </w:r>
      <w:r>
        <w:rPr>
          <w:rStyle w:val="Hervorhebung"/>
        </w:rPr>
        <w:t xml:space="preserve">Oder: </w:t>
      </w:r>
      <w:proofErr w:type="spellStart"/>
      <w:r>
        <w:rPr>
          <w:rStyle w:val="Hervorhebung"/>
        </w:rPr>
        <w:t>Hilff</w:t>
      </w:r>
      <w:proofErr w:type="spellEnd"/>
      <w:r>
        <w:rPr>
          <w:rStyle w:val="Hervorhebung"/>
        </w:rPr>
        <w:t xml:space="preserve"> Herre Gott, rc.</w:t>
      </w:r>
    </w:p>
    <w:p w14:paraId="560B8631" w14:textId="77777777" w:rsidR="00B33120" w:rsidRDefault="00B33120" w:rsidP="00B33120">
      <w:pPr>
        <w:pStyle w:val="StandardWeb"/>
      </w:pPr>
      <w:r>
        <w:rPr>
          <w:rStyle w:val="Fett"/>
        </w:rPr>
        <w:t xml:space="preserve">Unser </w:t>
      </w:r>
      <w:proofErr w:type="spellStart"/>
      <w:r>
        <w:rPr>
          <w:rStyle w:val="Fett"/>
        </w:rPr>
        <w:t>vatter</w:t>
      </w:r>
      <w:proofErr w:type="spellEnd"/>
      <w:r>
        <w:rPr>
          <w:rStyle w:val="Fett"/>
        </w:rPr>
        <w:t xml:space="preserve"> der du bist </w:t>
      </w:r>
      <w:proofErr w:type="spellStart"/>
      <w:r>
        <w:rPr>
          <w:rStyle w:val="Fett"/>
        </w:rPr>
        <w:t>imm</w:t>
      </w:r>
      <w:proofErr w:type="spellEnd"/>
      <w:r>
        <w:rPr>
          <w:rStyle w:val="Fett"/>
        </w:rPr>
        <w:t xml:space="preserve"> </w:t>
      </w:r>
      <w:proofErr w:type="spellStart"/>
      <w:r>
        <w:rPr>
          <w:rStyle w:val="Fett"/>
        </w:rPr>
        <w:t>himmel</w:t>
      </w:r>
      <w:proofErr w:type="spellEnd"/>
      <w:r>
        <w:rPr>
          <w:rStyle w:val="Fett"/>
        </w:rPr>
        <w:t>.</w:t>
      </w:r>
    </w:p>
    <w:p w14:paraId="1327D680" w14:textId="77777777" w:rsidR="00B33120" w:rsidRDefault="00B33120" w:rsidP="00B33120">
      <w:pPr>
        <w:pStyle w:val="StandardWeb"/>
      </w:pPr>
      <w:r>
        <w:t xml:space="preserve">ACh unser </w:t>
      </w:r>
      <w:proofErr w:type="spellStart"/>
      <w:r>
        <w:t>vatter</w:t>
      </w:r>
      <w:proofErr w:type="spellEnd"/>
      <w:r>
        <w:t>, der du bist</w:t>
      </w:r>
      <w:r>
        <w:br/>
      </w:r>
      <w:proofErr w:type="spellStart"/>
      <w:r>
        <w:t>imm</w:t>
      </w:r>
      <w:proofErr w:type="spellEnd"/>
      <w:r>
        <w:t xml:space="preserve"> </w:t>
      </w:r>
      <w:proofErr w:type="spellStart"/>
      <w:r>
        <w:t>himmel</w:t>
      </w:r>
      <w:proofErr w:type="spellEnd"/>
      <w:r>
        <w:t xml:space="preserve">, hör, was uns </w:t>
      </w:r>
      <w:proofErr w:type="spellStart"/>
      <w:r>
        <w:t>gebrist</w:t>
      </w:r>
      <w:proofErr w:type="spellEnd"/>
      <w:r>
        <w:br/>
        <w:t xml:space="preserve">und was wir </w:t>
      </w:r>
      <w:proofErr w:type="spellStart"/>
      <w:r>
        <w:t>yetz</w:t>
      </w:r>
      <w:proofErr w:type="spellEnd"/>
      <w:r>
        <w:t xml:space="preserve"> </w:t>
      </w:r>
      <w:proofErr w:type="spellStart"/>
      <w:r>
        <w:t>begären</w:t>
      </w:r>
      <w:proofErr w:type="spellEnd"/>
      <w:r>
        <w:t>!</w:t>
      </w:r>
      <w:r>
        <w:br/>
      </w:r>
      <w:proofErr w:type="spellStart"/>
      <w:r>
        <w:t>Imm</w:t>
      </w:r>
      <w:proofErr w:type="spellEnd"/>
      <w:r>
        <w:t xml:space="preserve"> geist und </w:t>
      </w:r>
      <w:proofErr w:type="spellStart"/>
      <w:r>
        <w:t>warheit</w:t>
      </w:r>
      <w:proofErr w:type="spellEnd"/>
      <w:r>
        <w:t xml:space="preserve"> </w:t>
      </w:r>
      <w:proofErr w:type="spellStart"/>
      <w:r>
        <w:t>ruffen</w:t>
      </w:r>
      <w:proofErr w:type="spellEnd"/>
      <w:r>
        <w:t xml:space="preserve"> wir,</w:t>
      </w:r>
      <w:r>
        <w:br/>
        <w:t xml:space="preserve">wie Christus </w:t>
      </w:r>
      <w:proofErr w:type="spellStart"/>
      <w:r>
        <w:t>gleert</w:t>
      </w:r>
      <w:proofErr w:type="spellEnd"/>
      <w:r>
        <w:t>, allein zu dir,</w:t>
      </w:r>
      <w:r>
        <w:br/>
      </w:r>
      <w:proofErr w:type="spellStart"/>
      <w:r>
        <w:t>drumb</w:t>
      </w:r>
      <w:proofErr w:type="spellEnd"/>
      <w:r>
        <w:t xml:space="preserve"> wöllest uns </w:t>
      </w:r>
      <w:proofErr w:type="spellStart"/>
      <w:r>
        <w:t>gewären</w:t>
      </w:r>
      <w:proofErr w:type="spellEnd"/>
      <w:r>
        <w:t>.</w:t>
      </w:r>
      <w:r>
        <w:br/>
        <w:t xml:space="preserve">Du bist der </w:t>
      </w:r>
      <w:proofErr w:type="spellStart"/>
      <w:r>
        <w:t>vatter</w:t>
      </w:r>
      <w:proofErr w:type="spellEnd"/>
      <w:r>
        <w:t xml:space="preserve">, wir die </w:t>
      </w:r>
      <w:proofErr w:type="spellStart"/>
      <w:r>
        <w:t>kind</w:t>
      </w:r>
      <w:proofErr w:type="spellEnd"/>
      <w:r>
        <w:t>,</w:t>
      </w:r>
      <w:r>
        <w:br/>
        <w:t xml:space="preserve">du bist </w:t>
      </w:r>
      <w:proofErr w:type="spellStart"/>
      <w:r>
        <w:t>imm</w:t>
      </w:r>
      <w:proofErr w:type="spellEnd"/>
      <w:r>
        <w:t xml:space="preserve"> </w:t>
      </w:r>
      <w:proofErr w:type="spellStart"/>
      <w:r>
        <w:t>himmel</w:t>
      </w:r>
      <w:proofErr w:type="spellEnd"/>
      <w:r>
        <w:t xml:space="preserve"> und wir sind</w:t>
      </w:r>
      <w:r>
        <w:br/>
        <w:t xml:space="preserve">im </w:t>
      </w:r>
      <w:proofErr w:type="spellStart"/>
      <w:r>
        <w:t>ellend</w:t>
      </w:r>
      <w:proofErr w:type="spellEnd"/>
      <w:r>
        <w:t xml:space="preserve"> hie uff erden,</w:t>
      </w:r>
      <w:r>
        <w:br/>
      </w:r>
      <w:proofErr w:type="spellStart"/>
      <w:r>
        <w:t>Drumb</w:t>
      </w:r>
      <w:proofErr w:type="spellEnd"/>
      <w:r>
        <w:t xml:space="preserve"> sich mit lieb und </w:t>
      </w:r>
      <w:proofErr w:type="spellStart"/>
      <w:r>
        <w:t>gnad</w:t>
      </w:r>
      <w:proofErr w:type="spellEnd"/>
      <w:r>
        <w:t xml:space="preserve"> herab,</w:t>
      </w:r>
      <w:r>
        <w:br/>
        <w:t xml:space="preserve">das unser </w:t>
      </w:r>
      <w:proofErr w:type="spellStart"/>
      <w:r>
        <w:t>hertz</w:t>
      </w:r>
      <w:proofErr w:type="spellEnd"/>
      <w:r>
        <w:t xml:space="preserve"> ein </w:t>
      </w:r>
      <w:proofErr w:type="spellStart"/>
      <w:r>
        <w:t>hoffnung</w:t>
      </w:r>
      <w:proofErr w:type="spellEnd"/>
      <w:r>
        <w:t xml:space="preserve"> hab,</w:t>
      </w:r>
      <w:r>
        <w:br/>
        <w:t xml:space="preserve">durch Christum </w:t>
      </w:r>
      <w:proofErr w:type="spellStart"/>
      <w:r>
        <w:t>sälig</w:t>
      </w:r>
      <w:proofErr w:type="spellEnd"/>
      <w:r>
        <w:t xml:space="preserve"> </w:t>
      </w:r>
      <w:proofErr w:type="spellStart"/>
      <w:r>
        <w:t>zwerden</w:t>
      </w:r>
      <w:proofErr w:type="spellEnd"/>
      <w:r>
        <w:t>.</w:t>
      </w:r>
    </w:p>
    <w:p w14:paraId="7A5CB806" w14:textId="77777777" w:rsidR="00B33120" w:rsidRDefault="00B33120" w:rsidP="00B33120">
      <w:pPr>
        <w:pStyle w:val="StandardWeb"/>
      </w:pPr>
      <w:r>
        <w:rPr>
          <w:rStyle w:val="Fett"/>
        </w:rPr>
        <w:t xml:space="preserve">Geheiliget werde </w:t>
      </w:r>
      <w:proofErr w:type="spellStart"/>
      <w:r>
        <w:rPr>
          <w:rStyle w:val="Fett"/>
        </w:rPr>
        <w:t>din</w:t>
      </w:r>
      <w:proofErr w:type="spellEnd"/>
      <w:r>
        <w:rPr>
          <w:rStyle w:val="Fett"/>
        </w:rPr>
        <w:t xml:space="preserve"> </w:t>
      </w:r>
      <w:proofErr w:type="spellStart"/>
      <w:r>
        <w:rPr>
          <w:rStyle w:val="Fett"/>
        </w:rPr>
        <w:t>nam</w:t>
      </w:r>
      <w:proofErr w:type="spellEnd"/>
      <w:r>
        <w:rPr>
          <w:rStyle w:val="Fett"/>
        </w:rPr>
        <w:t xml:space="preserve">. Din </w:t>
      </w:r>
      <w:proofErr w:type="spellStart"/>
      <w:r>
        <w:rPr>
          <w:rStyle w:val="Fett"/>
        </w:rPr>
        <w:t>rych</w:t>
      </w:r>
      <w:proofErr w:type="spellEnd"/>
      <w:r>
        <w:rPr>
          <w:rStyle w:val="Fett"/>
        </w:rPr>
        <w:t xml:space="preserve"> das </w:t>
      </w:r>
      <w:proofErr w:type="spellStart"/>
      <w:r>
        <w:rPr>
          <w:rStyle w:val="Fett"/>
        </w:rPr>
        <w:t>kumm</w:t>
      </w:r>
      <w:proofErr w:type="spellEnd"/>
      <w:r>
        <w:rPr>
          <w:rStyle w:val="Fett"/>
        </w:rPr>
        <w:t>.</w:t>
      </w:r>
    </w:p>
    <w:p w14:paraId="520CC1FA" w14:textId="77777777" w:rsidR="00B33120" w:rsidRDefault="00B33120" w:rsidP="00B33120">
      <w:pPr>
        <w:pStyle w:val="StandardWeb"/>
      </w:pPr>
      <w:r>
        <w:t xml:space="preserve">Din </w:t>
      </w:r>
      <w:proofErr w:type="spellStart"/>
      <w:r>
        <w:t>nam</w:t>
      </w:r>
      <w:proofErr w:type="spellEnd"/>
      <w:r>
        <w:t>, der heilig ist allein,</w:t>
      </w:r>
      <w:r>
        <w:br/>
      </w:r>
      <w:proofErr w:type="spellStart"/>
      <w:r>
        <w:t>sol</w:t>
      </w:r>
      <w:proofErr w:type="spellEnd"/>
      <w:r>
        <w:t xml:space="preserve"> </w:t>
      </w:r>
      <w:proofErr w:type="spellStart"/>
      <w:r>
        <w:t>ouch</w:t>
      </w:r>
      <w:proofErr w:type="spellEnd"/>
      <w:r>
        <w:t xml:space="preserve"> </w:t>
      </w:r>
      <w:proofErr w:type="spellStart"/>
      <w:r>
        <w:t>billich</w:t>
      </w:r>
      <w:proofErr w:type="spellEnd"/>
      <w:r>
        <w:t xml:space="preserve"> von uns gemein</w:t>
      </w:r>
      <w:r>
        <w:br/>
        <w:t xml:space="preserve">allein </w:t>
      </w:r>
      <w:proofErr w:type="spellStart"/>
      <w:r>
        <w:t>geheilget</w:t>
      </w:r>
      <w:proofErr w:type="spellEnd"/>
      <w:r>
        <w:t xml:space="preserve"> werden,</w:t>
      </w:r>
      <w:r>
        <w:br/>
        <w:t>Das bittend wir durch Jesum Christ,</w:t>
      </w:r>
      <w:r>
        <w:br/>
        <w:t xml:space="preserve">der so ein </w:t>
      </w:r>
      <w:proofErr w:type="spellStart"/>
      <w:r>
        <w:t>trüwer</w:t>
      </w:r>
      <w:proofErr w:type="spellEnd"/>
      <w:r>
        <w:t xml:space="preserve"> mittler ist</w:t>
      </w:r>
      <w:r>
        <w:br/>
        <w:t xml:space="preserve">und </w:t>
      </w:r>
      <w:proofErr w:type="spellStart"/>
      <w:r>
        <w:t>hilff</w:t>
      </w:r>
      <w:proofErr w:type="spellEnd"/>
      <w:r>
        <w:t xml:space="preserve"> </w:t>
      </w:r>
      <w:proofErr w:type="spellStart"/>
      <w:r>
        <w:t>uß</w:t>
      </w:r>
      <w:proofErr w:type="spellEnd"/>
      <w:r>
        <w:t xml:space="preserve"> allen </w:t>
      </w:r>
      <w:proofErr w:type="spellStart"/>
      <w:r>
        <w:t>gferden</w:t>
      </w:r>
      <w:proofErr w:type="spellEnd"/>
      <w:r>
        <w:t>.</w:t>
      </w:r>
      <w:r>
        <w:br/>
        <w:t xml:space="preserve">Darnach </w:t>
      </w:r>
      <w:proofErr w:type="spellStart"/>
      <w:r>
        <w:t>ryssz</w:t>
      </w:r>
      <w:proofErr w:type="spellEnd"/>
      <w:r>
        <w:t xml:space="preserve"> hin das </w:t>
      </w:r>
      <w:proofErr w:type="spellStart"/>
      <w:r>
        <w:t>rych</w:t>
      </w:r>
      <w:proofErr w:type="spellEnd"/>
      <w:r>
        <w:t xml:space="preserve"> der </w:t>
      </w:r>
      <w:proofErr w:type="spellStart"/>
      <w:r>
        <w:t>welt</w:t>
      </w:r>
      <w:proofErr w:type="spellEnd"/>
      <w:r>
        <w:t>,</w:t>
      </w:r>
      <w:r>
        <w:br/>
      </w:r>
      <w:proofErr w:type="spellStart"/>
      <w:r>
        <w:t>din</w:t>
      </w:r>
      <w:proofErr w:type="spellEnd"/>
      <w:r>
        <w:t xml:space="preserve"> </w:t>
      </w:r>
      <w:proofErr w:type="spellStart"/>
      <w:r>
        <w:t>rych</w:t>
      </w:r>
      <w:proofErr w:type="spellEnd"/>
      <w:r>
        <w:t xml:space="preserve"> </w:t>
      </w:r>
      <w:proofErr w:type="spellStart"/>
      <w:r>
        <w:t>zukumb</w:t>
      </w:r>
      <w:proofErr w:type="spellEnd"/>
      <w:r>
        <w:t xml:space="preserve">, wies dir </w:t>
      </w:r>
      <w:proofErr w:type="spellStart"/>
      <w:r>
        <w:t>gefellt</w:t>
      </w:r>
      <w:proofErr w:type="spellEnd"/>
      <w:r>
        <w:t>,</w:t>
      </w:r>
      <w:r>
        <w:br/>
        <w:t xml:space="preserve">von </w:t>
      </w:r>
      <w:proofErr w:type="spellStart"/>
      <w:r>
        <w:t>glouben</w:t>
      </w:r>
      <w:proofErr w:type="spellEnd"/>
      <w:r>
        <w:t xml:space="preserve"> und von </w:t>
      </w:r>
      <w:proofErr w:type="spellStart"/>
      <w:r>
        <w:t>läben</w:t>
      </w:r>
      <w:proofErr w:type="spellEnd"/>
      <w:r>
        <w:t>.</w:t>
      </w:r>
      <w:r>
        <w:br/>
        <w:t xml:space="preserve">Din </w:t>
      </w:r>
      <w:proofErr w:type="spellStart"/>
      <w:r>
        <w:t>rych</w:t>
      </w:r>
      <w:proofErr w:type="spellEnd"/>
      <w:r>
        <w:t xml:space="preserve"> ist doch ein </w:t>
      </w:r>
      <w:proofErr w:type="spellStart"/>
      <w:r>
        <w:t>säligs</w:t>
      </w:r>
      <w:proofErr w:type="spellEnd"/>
      <w:r>
        <w:t xml:space="preserve"> </w:t>
      </w:r>
      <w:proofErr w:type="spellStart"/>
      <w:r>
        <w:t>rych</w:t>
      </w:r>
      <w:proofErr w:type="spellEnd"/>
      <w:r>
        <w:t>,</w:t>
      </w:r>
      <w:r>
        <w:br/>
        <w:t xml:space="preserve">on </w:t>
      </w:r>
      <w:proofErr w:type="spellStart"/>
      <w:r>
        <w:t>sünd</w:t>
      </w:r>
      <w:proofErr w:type="spellEnd"/>
      <w:r>
        <w:t xml:space="preserve"> und schuld, des </w:t>
      </w:r>
      <w:proofErr w:type="spellStart"/>
      <w:r>
        <w:t>nit</w:t>
      </w:r>
      <w:proofErr w:type="spellEnd"/>
      <w:r>
        <w:t xml:space="preserve"> </w:t>
      </w:r>
      <w:proofErr w:type="spellStart"/>
      <w:r>
        <w:t>gelych</w:t>
      </w:r>
      <w:proofErr w:type="spellEnd"/>
      <w:r>
        <w:t>:</w:t>
      </w:r>
      <w:r>
        <w:br/>
        <w:t xml:space="preserve">das selbig </w:t>
      </w:r>
      <w:proofErr w:type="spellStart"/>
      <w:r>
        <w:t>wöllist</w:t>
      </w:r>
      <w:proofErr w:type="spellEnd"/>
      <w:r>
        <w:t xml:space="preserve"> geben!</w:t>
      </w:r>
    </w:p>
    <w:p w14:paraId="4E7A8124" w14:textId="77777777" w:rsidR="00B33120" w:rsidRDefault="00B33120" w:rsidP="00B33120">
      <w:pPr>
        <w:pStyle w:val="StandardWeb"/>
      </w:pPr>
      <w:r>
        <w:rPr>
          <w:rStyle w:val="Fett"/>
        </w:rPr>
        <w:t xml:space="preserve">Din will </w:t>
      </w:r>
      <w:proofErr w:type="spellStart"/>
      <w:r>
        <w:rPr>
          <w:rStyle w:val="Fett"/>
        </w:rPr>
        <w:t>geschäch</w:t>
      </w:r>
      <w:proofErr w:type="spellEnd"/>
      <w:r>
        <w:rPr>
          <w:rStyle w:val="Fett"/>
        </w:rPr>
        <w:t xml:space="preserve"> uff erden wie </w:t>
      </w:r>
      <w:proofErr w:type="spellStart"/>
      <w:r>
        <w:rPr>
          <w:rStyle w:val="Fett"/>
        </w:rPr>
        <w:t>imm</w:t>
      </w:r>
      <w:proofErr w:type="spellEnd"/>
      <w:r>
        <w:rPr>
          <w:rStyle w:val="Fett"/>
        </w:rPr>
        <w:t xml:space="preserve"> </w:t>
      </w:r>
      <w:proofErr w:type="spellStart"/>
      <w:r>
        <w:rPr>
          <w:rStyle w:val="Fett"/>
        </w:rPr>
        <w:t>himmel</w:t>
      </w:r>
      <w:proofErr w:type="spellEnd"/>
      <w:r>
        <w:rPr>
          <w:rStyle w:val="Fett"/>
        </w:rPr>
        <w:t>.</w:t>
      </w:r>
    </w:p>
    <w:p w14:paraId="4CB91C71" w14:textId="77777777" w:rsidR="00B33120" w:rsidRDefault="00B33120" w:rsidP="00B33120">
      <w:pPr>
        <w:pStyle w:val="StandardWeb"/>
      </w:pPr>
      <w:r>
        <w:t xml:space="preserve">Din will </w:t>
      </w:r>
      <w:proofErr w:type="spellStart"/>
      <w:r>
        <w:t>geschäch</w:t>
      </w:r>
      <w:proofErr w:type="spellEnd"/>
      <w:r>
        <w:t xml:space="preserve">, der unser </w:t>
      </w:r>
      <w:proofErr w:type="spellStart"/>
      <w:r>
        <w:t>nit</w:t>
      </w:r>
      <w:proofErr w:type="spellEnd"/>
      <w:r>
        <w:t>,</w:t>
      </w:r>
      <w:r>
        <w:br/>
        <w:t xml:space="preserve">das ist </w:t>
      </w:r>
      <w:proofErr w:type="spellStart"/>
      <w:r>
        <w:t>ouch</w:t>
      </w:r>
      <w:proofErr w:type="spellEnd"/>
      <w:r>
        <w:t xml:space="preserve"> unser ernstlich bitt,</w:t>
      </w:r>
      <w:r>
        <w:br/>
      </w:r>
      <w:proofErr w:type="spellStart"/>
      <w:r>
        <w:t>diewyl</w:t>
      </w:r>
      <w:proofErr w:type="spellEnd"/>
      <w:r>
        <w:t xml:space="preserve"> du bist der Herre:</w:t>
      </w:r>
      <w:r>
        <w:br/>
      </w:r>
      <w:proofErr w:type="spellStart"/>
      <w:r>
        <w:t>Imm</w:t>
      </w:r>
      <w:proofErr w:type="spellEnd"/>
      <w:r>
        <w:t xml:space="preserve"> </w:t>
      </w:r>
      <w:proofErr w:type="spellStart"/>
      <w:r>
        <w:t>himmel</w:t>
      </w:r>
      <w:proofErr w:type="spellEnd"/>
      <w:r>
        <w:t xml:space="preserve"> </w:t>
      </w:r>
      <w:proofErr w:type="spellStart"/>
      <w:r>
        <w:t>bschichts</w:t>
      </w:r>
      <w:proofErr w:type="spellEnd"/>
      <w:r>
        <w:t xml:space="preserve"> </w:t>
      </w:r>
      <w:proofErr w:type="spellStart"/>
      <w:r>
        <w:t>alls</w:t>
      </w:r>
      <w:proofErr w:type="spellEnd"/>
      <w:r>
        <w:t xml:space="preserve">, wie du </w:t>
      </w:r>
      <w:proofErr w:type="spellStart"/>
      <w:r>
        <w:t>wilt</w:t>
      </w:r>
      <w:proofErr w:type="spellEnd"/>
      <w:r>
        <w:t>,</w:t>
      </w:r>
      <w:r>
        <w:br/>
      </w:r>
      <w:proofErr w:type="spellStart"/>
      <w:r>
        <w:t>drumb</w:t>
      </w:r>
      <w:proofErr w:type="spellEnd"/>
      <w:r>
        <w:t xml:space="preserve"> sich uff uns, o </w:t>
      </w:r>
      <w:proofErr w:type="spellStart"/>
      <w:r>
        <w:t>vatter</w:t>
      </w:r>
      <w:proofErr w:type="spellEnd"/>
      <w:r>
        <w:t xml:space="preserve"> </w:t>
      </w:r>
      <w:proofErr w:type="spellStart"/>
      <w:r>
        <w:t>milt</w:t>
      </w:r>
      <w:proofErr w:type="spellEnd"/>
      <w:r>
        <w:t>,</w:t>
      </w:r>
      <w:r>
        <w:br/>
      </w:r>
      <w:proofErr w:type="spellStart"/>
      <w:r>
        <w:t>unnd</w:t>
      </w:r>
      <w:proofErr w:type="spellEnd"/>
      <w:r>
        <w:t xml:space="preserve"> uns das </w:t>
      </w:r>
      <w:proofErr w:type="spellStart"/>
      <w:r>
        <w:t>selb</w:t>
      </w:r>
      <w:proofErr w:type="spellEnd"/>
      <w:r>
        <w:t xml:space="preserve"> </w:t>
      </w:r>
      <w:proofErr w:type="spellStart"/>
      <w:r>
        <w:t>ouch</w:t>
      </w:r>
      <w:proofErr w:type="spellEnd"/>
      <w:r>
        <w:t xml:space="preserve"> leere.</w:t>
      </w:r>
      <w:r>
        <w:br/>
        <w:t xml:space="preserve">Was du </w:t>
      </w:r>
      <w:proofErr w:type="spellStart"/>
      <w:r>
        <w:t>nit</w:t>
      </w:r>
      <w:proofErr w:type="spellEnd"/>
      <w:r>
        <w:t xml:space="preserve"> </w:t>
      </w:r>
      <w:proofErr w:type="spellStart"/>
      <w:r>
        <w:t>wilt</w:t>
      </w:r>
      <w:proofErr w:type="spellEnd"/>
      <w:r>
        <w:t xml:space="preserve">, das ist </w:t>
      </w:r>
      <w:proofErr w:type="spellStart"/>
      <w:r>
        <w:t>nit</w:t>
      </w:r>
      <w:proofErr w:type="spellEnd"/>
      <w:r>
        <w:t xml:space="preserve"> gut,</w:t>
      </w:r>
      <w:r>
        <w:br/>
      </w:r>
      <w:proofErr w:type="spellStart"/>
      <w:r>
        <w:t>voruß</w:t>
      </w:r>
      <w:proofErr w:type="spellEnd"/>
      <w:r>
        <w:t xml:space="preserve"> was </w:t>
      </w:r>
      <w:proofErr w:type="spellStart"/>
      <w:r>
        <w:t>kumpt</w:t>
      </w:r>
      <w:proofErr w:type="spellEnd"/>
      <w:r>
        <w:t xml:space="preserve"> von </w:t>
      </w:r>
      <w:proofErr w:type="spellStart"/>
      <w:r>
        <w:t>fleisch</w:t>
      </w:r>
      <w:proofErr w:type="spellEnd"/>
      <w:r>
        <w:t xml:space="preserve"> und </w:t>
      </w:r>
      <w:proofErr w:type="spellStart"/>
      <w:r>
        <w:t>blut</w:t>
      </w:r>
      <w:proofErr w:type="spellEnd"/>
      <w:r>
        <w:t>,</w:t>
      </w:r>
      <w:r>
        <w:br/>
        <w:t>das müssen wir bekennen.</w:t>
      </w:r>
      <w:r>
        <w:br/>
        <w:t xml:space="preserve">Herr Gott, so </w:t>
      </w:r>
      <w:proofErr w:type="spellStart"/>
      <w:r>
        <w:t>hilff</w:t>
      </w:r>
      <w:proofErr w:type="spellEnd"/>
      <w:r>
        <w:t xml:space="preserve"> zu </w:t>
      </w:r>
      <w:proofErr w:type="spellStart"/>
      <w:r>
        <w:t>volgen</w:t>
      </w:r>
      <w:proofErr w:type="spellEnd"/>
      <w:r>
        <w:t xml:space="preserve"> dir,</w:t>
      </w:r>
      <w:r>
        <w:br/>
        <w:t xml:space="preserve">das </w:t>
      </w:r>
      <w:proofErr w:type="spellStart"/>
      <w:r>
        <w:t>din</w:t>
      </w:r>
      <w:proofErr w:type="spellEnd"/>
      <w:r>
        <w:t xml:space="preserve"> will </w:t>
      </w:r>
      <w:proofErr w:type="spellStart"/>
      <w:r>
        <w:t>gschäch</w:t>
      </w:r>
      <w:proofErr w:type="spellEnd"/>
      <w:r>
        <w:t>:</w:t>
      </w:r>
      <w:r>
        <w:br/>
        <w:t>der wöll uns schier</w:t>
      </w:r>
      <w:r>
        <w:br/>
        <w:t xml:space="preserve">von unserm </w:t>
      </w:r>
      <w:proofErr w:type="spellStart"/>
      <w:r>
        <w:t>gantz</w:t>
      </w:r>
      <w:proofErr w:type="spellEnd"/>
      <w:r>
        <w:t xml:space="preserve"> </w:t>
      </w:r>
      <w:proofErr w:type="spellStart"/>
      <w:r>
        <w:t>entwennen</w:t>
      </w:r>
      <w:proofErr w:type="spellEnd"/>
      <w:r>
        <w:t>.</w:t>
      </w:r>
    </w:p>
    <w:p w14:paraId="7484F723" w14:textId="77777777" w:rsidR="00B33120" w:rsidRDefault="00B33120" w:rsidP="00B33120">
      <w:pPr>
        <w:pStyle w:val="StandardWeb"/>
      </w:pPr>
      <w:r>
        <w:rPr>
          <w:rStyle w:val="Fett"/>
        </w:rPr>
        <w:t xml:space="preserve">Unser täglich </w:t>
      </w:r>
      <w:proofErr w:type="spellStart"/>
      <w:r>
        <w:rPr>
          <w:rStyle w:val="Fett"/>
        </w:rPr>
        <w:t>brot</w:t>
      </w:r>
      <w:proofErr w:type="spellEnd"/>
      <w:r>
        <w:rPr>
          <w:rStyle w:val="Fett"/>
        </w:rPr>
        <w:t xml:space="preserve"> gib uns </w:t>
      </w:r>
      <w:proofErr w:type="spellStart"/>
      <w:r>
        <w:rPr>
          <w:rStyle w:val="Fett"/>
        </w:rPr>
        <w:t>hüt</w:t>
      </w:r>
      <w:proofErr w:type="spellEnd"/>
      <w:r>
        <w:rPr>
          <w:rStyle w:val="Fett"/>
        </w:rPr>
        <w:t>.</w:t>
      </w:r>
    </w:p>
    <w:p w14:paraId="2C09DC9F" w14:textId="77777777" w:rsidR="00B33120" w:rsidRDefault="00B33120" w:rsidP="00B33120">
      <w:pPr>
        <w:pStyle w:val="StandardWeb"/>
      </w:pPr>
      <w:r>
        <w:t xml:space="preserve">Ach Gott, wie </w:t>
      </w:r>
      <w:proofErr w:type="spellStart"/>
      <w:r>
        <w:t>prist</w:t>
      </w:r>
      <w:proofErr w:type="spellEnd"/>
      <w:r>
        <w:t xml:space="preserve"> so </w:t>
      </w:r>
      <w:proofErr w:type="spellStart"/>
      <w:r>
        <w:t>vil</w:t>
      </w:r>
      <w:proofErr w:type="spellEnd"/>
      <w:r>
        <w:t xml:space="preserve"> </w:t>
      </w:r>
      <w:proofErr w:type="spellStart"/>
      <w:r>
        <w:t>alltag</w:t>
      </w:r>
      <w:proofErr w:type="spellEnd"/>
      <w:r>
        <w:br/>
        <w:t xml:space="preserve">uns armen! das ist </w:t>
      </w:r>
      <w:proofErr w:type="spellStart"/>
      <w:r>
        <w:t>ouch</w:t>
      </w:r>
      <w:proofErr w:type="spellEnd"/>
      <w:r>
        <w:t xml:space="preserve"> ein klag,</w:t>
      </w:r>
      <w:r>
        <w:br/>
        <w:t xml:space="preserve">da </w:t>
      </w:r>
      <w:proofErr w:type="spellStart"/>
      <w:r>
        <w:t>wöllist</w:t>
      </w:r>
      <w:proofErr w:type="spellEnd"/>
      <w:r>
        <w:t xml:space="preserve"> du uns geben</w:t>
      </w:r>
      <w:r>
        <w:br/>
        <w:t xml:space="preserve">Dem </w:t>
      </w:r>
      <w:proofErr w:type="spellStart"/>
      <w:r>
        <w:t>lyb</w:t>
      </w:r>
      <w:proofErr w:type="spellEnd"/>
      <w:r>
        <w:t xml:space="preserve"> </w:t>
      </w:r>
      <w:proofErr w:type="spellStart"/>
      <w:r>
        <w:t>nit</w:t>
      </w:r>
      <w:proofErr w:type="spellEnd"/>
      <w:r>
        <w:t xml:space="preserve"> </w:t>
      </w:r>
      <w:proofErr w:type="spellStart"/>
      <w:r>
        <w:t>vil</w:t>
      </w:r>
      <w:proofErr w:type="spellEnd"/>
      <w:r>
        <w:t xml:space="preserve">, die </w:t>
      </w:r>
      <w:proofErr w:type="spellStart"/>
      <w:r>
        <w:t>notturfft</w:t>
      </w:r>
      <w:proofErr w:type="spellEnd"/>
      <w:r>
        <w:t xml:space="preserve"> bloß,</w:t>
      </w:r>
      <w:r>
        <w:br/>
        <w:t xml:space="preserve">dem </w:t>
      </w:r>
      <w:proofErr w:type="spellStart"/>
      <w:r>
        <w:t>hertzen</w:t>
      </w:r>
      <w:proofErr w:type="spellEnd"/>
      <w:r>
        <w:t xml:space="preserve"> aber </w:t>
      </w:r>
      <w:proofErr w:type="spellStart"/>
      <w:r>
        <w:t>gnaden</w:t>
      </w:r>
      <w:proofErr w:type="spellEnd"/>
      <w:r>
        <w:t xml:space="preserve"> groß,</w:t>
      </w:r>
      <w:r>
        <w:br/>
        <w:t xml:space="preserve">uff dich also </w:t>
      </w:r>
      <w:proofErr w:type="spellStart"/>
      <w:r>
        <w:t>zuläben</w:t>
      </w:r>
      <w:proofErr w:type="spellEnd"/>
      <w:r>
        <w:t>.</w:t>
      </w:r>
      <w:r>
        <w:br/>
        <w:t xml:space="preserve">Das täglich </w:t>
      </w:r>
      <w:proofErr w:type="spellStart"/>
      <w:r>
        <w:t>brot</w:t>
      </w:r>
      <w:proofErr w:type="spellEnd"/>
      <w:r>
        <w:t>, gib du, o Herr,</w:t>
      </w:r>
      <w:r>
        <w:br/>
        <w:t xml:space="preserve">den </w:t>
      </w:r>
      <w:proofErr w:type="spellStart"/>
      <w:r>
        <w:t>gyt</w:t>
      </w:r>
      <w:proofErr w:type="spellEnd"/>
      <w:r>
        <w:t xml:space="preserve"> </w:t>
      </w:r>
      <w:proofErr w:type="spellStart"/>
      <w:r>
        <w:t>unnd</w:t>
      </w:r>
      <w:proofErr w:type="spellEnd"/>
      <w:r>
        <w:t xml:space="preserve"> sorg </w:t>
      </w:r>
      <w:proofErr w:type="spellStart"/>
      <w:r>
        <w:t>tryb</w:t>
      </w:r>
      <w:proofErr w:type="spellEnd"/>
      <w:r>
        <w:t xml:space="preserve"> von uns </w:t>
      </w:r>
      <w:proofErr w:type="spellStart"/>
      <w:r>
        <w:t>ferr</w:t>
      </w:r>
      <w:proofErr w:type="spellEnd"/>
      <w:r>
        <w:t>,</w:t>
      </w:r>
      <w:r>
        <w:br/>
        <w:t xml:space="preserve">du </w:t>
      </w:r>
      <w:proofErr w:type="spellStart"/>
      <w:r>
        <w:t>kanst</w:t>
      </w:r>
      <w:proofErr w:type="spellEnd"/>
      <w:r>
        <w:t xml:space="preserve"> uns </w:t>
      </w:r>
      <w:proofErr w:type="spellStart"/>
      <w:r>
        <w:t>ye</w:t>
      </w:r>
      <w:proofErr w:type="spellEnd"/>
      <w:r>
        <w:t xml:space="preserve"> </w:t>
      </w:r>
      <w:proofErr w:type="spellStart"/>
      <w:r>
        <w:t>wol</w:t>
      </w:r>
      <w:proofErr w:type="spellEnd"/>
      <w:r>
        <w:t xml:space="preserve"> </w:t>
      </w:r>
      <w:proofErr w:type="spellStart"/>
      <w:r>
        <w:t>spysen</w:t>
      </w:r>
      <w:proofErr w:type="spellEnd"/>
      <w:r>
        <w:t>.</w:t>
      </w:r>
      <w:r>
        <w:br/>
        <w:t xml:space="preserve">Du wöllst dem </w:t>
      </w:r>
      <w:proofErr w:type="spellStart"/>
      <w:r>
        <w:t>fleisch</w:t>
      </w:r>
      <w:proofErr w:type="spellEnd"/>
      <w:r>
        <w:t xml:space="preserve"> sin </w:t>
      </w:r>
      <w:proofErr w:type="spellStart"/>
      <w:r>
        <w:t>wollust</w:t>
      </w:r>
      <w:proofErr w:type="spellEnd"/>
      <w:r>
        <w:t xml:space="preserve"> </w:t>
      </w:r>
      <w:proofErr w:type="spellStart"/>
      <w:r>
        <w:t>wern</w:t>
      </w:r>
      <w:proofErr w:type="spellEnd"/>
      <w:r>
        <w:t>,</w:t>
      </w:r>
      <w:r>
        <w:br/>
        <w:t xml:space="preserve">die </w:t>
      </w:r>
      <w:proofErr w:type="spellStart"/>
      <w:r>
        <w:t>seel</w:t>
      </w:r>
      <w:proofErr w:type="spellEnd"/>
      <w:r>
        <w:t xml:space="preserve"> mit </w:t>
      </w:r>
      <w:proofErr w:type="spellStart"/>
      <w:r>
        <w:t>dinem</w:t>
      </w:r>
      <w:proofErr w:type="spellEnd"/>
      <w:r>
        <w:t xml:space="preserve"> </w:t>
      </w:r>
      <w:proofErr w:type="spellStart"/>
      <w:r>
        <w:t>wort</w:t>
      </w:r>
      <w:proofErr w:type="spellEnd"/>
      <w:r>
        <w:t xml:space="preserve"> </w:t>
      </w:r>
      <w:proofErr w:type="spellStart"/>
      <w:r>
        <w:t>ernern</w:t>
      </w:r>
      <w:proofErr w:type="spellEnd"/>
      <w:r>
        <w:t>,</w:t>
      </w:r>
      <w:r>
        <w:br/>
        <w:t xml:space="preserve">daran </w:t>
      </w:r>
      <w:proofErr w:type="spellStart"/>
      <w:r>
        <w:t>din</w:t>
      </w:r>
      <w:proofErr w:type="spellEnd"/>
      <w:r>
        <w:t xml:space="preserve"> lieb </w:t>
      </w:r>
      <w:proofErr w:type="spellStart"/>
      <w:r>
        <w:t>bewysen</w:t>
      </w:r>
      <w:proofErr w:type="spellEnd"/>
      <w:r>
        <w:t>.</w:t>
      </w:r>
    </w:p>
    <w:p w14:paraId="1161909D" w14:textId="77777777" w:rsidR="00B33120" w:rsidRDefault="00B33120" w:rsidP="00B33120">
      <w:pPr>
        <w:pStyle w:val="StandardWeb"/>
      </w:pPr>
      <w:r>
        <w:rPr>
          <w:rStyle w:val="Fett"/>
        </w:rPr>
        <w:t xml:space="preserve">Und vergib uns unser schuld, als wir </w:t>
      </w:r>
      <w:proofErr w:type="spellStart"/>
      <w:r>
        <w:rPr>
          <w:rStyle w:val="Fett"/>
        </w:rPr>
        <w:t>ouch</w:t>
      </w:r>
      <w:proofErr w:type="spellEnd"/>
      <w:r>
        <w:rPr>
          <w:rStyle w:val="Fett"/>
        </w:rPr>
        <w:t xml:space="preserve"> vergebend unsern </w:t>
      </w:r>
      <w:proofErr w:type="spellStart"/>
      <w:r>
        <w:rPr>
          <w:rStyle w:val="Fett"/>
        </w:rPr>
        <w:t>schuldigern</w:t>
      </w:r>
      <w:proofErr w:type="spellEnd"/>
      <w:r>
        <w:rPr>
          <w:rStyle w:val="Fett"/>
        </w:rPr>
        <w:t>.</w:t>
      </w:r>
    </w:p>
    <w:p w14:paraId="66F58A22" w14:textId="77777777" w:rsidR="00B33120" w:rsidRDefault="00B33120" w:rsidP="00B33120">
      <w:pPr>
        <w:pStyle w:val="StandardWeb"/>
      </w:pPr>
      <w:r>
        <w:t xml:space="preserve">Zu dem, so bitten wir </w:t>
      </w:r>
      <w:proofErr w:type="spellStart"/>
      <w:r>
        <w:t>umb</w:t>
      </w:r>
      <w:proofErr w:type="spellEnd"/>
      <w:r>
        <w:t xml:space="preserve"> </w:t>
      </w:r>
      <w:proofErr w:type="spellStart"/>
      <w:r>
        <w:t>huld</w:t>
      </w:r>
      <w:proofErr w:type="spellEnd"/>
      <w:r>
        <w:t>,</w:t>
      </w:r>
      <w:r>
        <w:br/>
        <w:t>o Gott, vergib uns unser schuld,</w:t>
      </w:r>
      <w:r>
        <w:br/>
      </w:r>
      <w:proofErr w:type="spellStart"/>
      <w:r>
        <w:t>unnd</w:t>
      </w:r>
      <w:proofErr w:type="spellEnd"/>
      <w:r>
        <w:t xml:space="preserve"> so </w:t>
      </w:r>
      <w:proofErr w:type="spellStart"/>
      <w:r>
        <w:t>vil</w:t>
      </w:r>
      <w:proofErr w:type="spellEnd"/>
      <w:r>
        <w:t xml:space="preserve"> grosser </w:t>
      </w:r>
      <w:proofErr w:type="spellStart"/>
      <w:r>
        <w:t>sünden</w:t>
      </w:r>
      <w:proofErr w:type="spellEnd"/>
      <w:r>
        <w:t>!</w:t>
      </w:r>
      <w:r>
        <w:br/>
        <w:t xml:space="preserve">Gib, Heere Gott und </w:t>
      </w:r>
      <w:proofErr w:type="spellStart"/>
      <w:r>
        <w:t>vatter</w:t>
      </w:r>
      <w:proofErr w:type="spellEnd"/>
      <w:r>
        <w:t xml:space="preserve"> </w:t>
      </w:r>
      <w:proofErr w:type="spellStart"/>
      <w:r>
        <w:t>trüw</w:t>
      </w:r>
      <w:proofErr w:type="spellEnd"/>
      <w:r>
        <w:t>,</w:t>
      </w:r>
      <w:r>
        <w:br/>
        <w:t xml:space="preserve">das uns all </w:t>
      </w:r>
      <w:proofErr w:type="spellStart"/>
      <w:r>
        <w:t>sünd</w:t>
      </w:r>
      <w:proofErr w:type="spellEnd"/>
      <w:r>
        <w:t xml:space="preserve"> von </w:t>
      </w:r>
      <w:proofErr w:type="spellStart"/>
      <w:r>
        <w:t>hertzen</w:t>
      </w:r>
      <w:proofErr w:type="spellEnd"/>
      <w:r>
        <w:t xml:space="preserve"> </w:t>
      </w:r>
      <w:proofErr w:type="spellStart"/>
      <w:r>
        <w:t>rüw</w:t>
      </w:r>
      <w:proofErr w:type="spellEnd"/>
      <w:r>
        <w:br/>
        <w:t xml:space="preserve">und wir </w:t>
      </w:r>
      <w:proofErr w:type="spellStart"/>
      <w:r>
        <w:t>sy</w:t>
      </w:r>
      <w:proofErr w:type="spellEnd"/>
      <w:r>
        <w:t xml:space="preserve"> lassen künden.</w:t>
      </w:r>
      <w:r>
        <w:br/>
        <w:t xml:space="preserve">Gib, das wir </w:t>
      </w:r>
      <w:proofErr w:type="spellStart"/>
      <w:r>
        <w:t>ouch</w:t>
      </w:r>
      <w:proofErr w:type="spellEnd"/>
      <w:r>
        <w:t xml:space="preserve"> </w:t>
      </w:r>
      <w:proofErr w:type="spellStart"/>
      <w:r>
        <w:t>fry</w:t>
      </w:r>
      <w:proofErr w:type="spellEnd"/>
      <w:r>
        <w:t xml:space="preserve"> </w:t>
      </w:r>
      <w:proofErr w:type="spellStart"/>
      <w:r>
        <w:t>yederman</w:t>
      </w:r>
      <w:proofErr w:type="spellEnd"/>
      <w:r>
        <w:br/>
      </w:r>
      <w:proofErr w:type="spellStart"/>
      <w:r>
        <w:t>vergäbind</w:t>
      </w:r>
      <w:proofErr w:type="spellEnd"/>
      <w:r>
        <w:t xml:space="preserve"> und </w:t>
      </w:r>
      <w:proofErr w:type="spellStart"/>
      <w:r>
        <w:t>frid</w:t>
      </w:r>
      <w:proofErr w:type="spellEnd"/>
      <w:r>
        <w:t xml:space="preserve"> </w:t>
      </w:r>
      <w:proofErr w:type="spellStart"/>
      <w:r>
        <w:t>mögind</w:t>
      </w:r>
      <w:proofErr w:type="spellEnd"/>
      <w:r>
        <w:t xml:space="preserve"> </w:t>
      </w:r>
      <w:proofErr w:type="spellStart"/>
      <w:r>
        <w:t>han</w:t>
      </w:r>
      <w:proofErr w:type="spellEnd"/>
      <w:r>
        <w:br/>
        <w:t xml:space="preserve">mit </w:t>
      </w:r>
      <w:proofErr w:type="spellStart"/>
      <w:r>
        <w:t>fründen</w:t>
      </w:r>
      <w:proofErr w:type="spellEnd"/>
      <w:r>
        <w:t xml:space="preserve"> und mit </w:t>
      </w:r>
      <w:proofErr w:type="spellStart"/>
      <w:r>
        <w:t>synden</w:t>
      </w:r>
      <w:proofErr w:type="spellEnd"/>
      <w:r>
        <w:t>,</w:t>
      </w:r>
      <w:r>
        <w:br/>
        <w:t xml:space="preserve">In lieb </w:t>
      </w:r>
      <w:proofErr w:type="spellStart"/>
      <w:r>
        <w:t>zesuchen</w:t>
      </w:r>
      <w:proofErr w:type="spellEnd"/>
      <w:r>
        <w:t xml:space="preserve"> </w:t>
      </w:r>
      <w:proofErr w:type="spellStart"/>
      <w:r>
        <w:t>dinen</w:t>
      </w:r>
      <w:proofErr w:type="spellEnd"/>
      <w:r>
        <w:t xml:space="preserve"> </w:t>
      </w:r>
      <w:proofErr w:type="spellStart"/>
      <w:r>
        <w:t>pryß</w:t>
      </w:r>
      <w:proofErr w:type="spellEnd"/>
      <w:r>
        <w:t>,</w:t>
      </w:r>
      <w:r>
        <w:br/>
        <w:t xml:space="preserve">wie dann </w:t>
      </w:r>
      <w:proofErr w:type="spellStart"/>
      <w:r>
        <w:t>wol</w:t>
      </w:r>
      <w:proofErr w:type="spellEnd"/>
      <w:r>
        <w:t xml:space="preserve"> </w:t>
      </w:r>
      <w:proofErr w:type="spellStart"/>
      <w:r>
        <w:t>zimpt</w:t>
      </w:r>
      <w:proofErr w:type="spellEnd"/>
      <w:r>
        <w:t xml:space="preserve"> nach </w:t>
      </w:r>
      <w:proofErr w:type="spellStart"/>
      <w:r>
        <w:t>vatters</w:t>
      </w:r>
      <w:proofErr w:type="spellEnd"/>
      <w:r>
        <w:t xml:space="preserve"> </w:t>
      </w:r>
      <w:proofErr w:type="spellStart"/>
      <w:r>
        <w:t>wyß</w:t>
      </w:r>
      <w:proofErr w:type="spellEnd"/>
      <w:r>
        <w:br/>
        <w:t xml:space="preserve">den rechten Gottes </w:t>
      </w:r>
      <w:proofErr w:type="spellStart"/>
      <w:r>
        <w:t>kinden</w:t>
      </w:r>
      <w:proofErr w:type="spellEnd"/>
      <w:r>
        <w:t>.</w:t>
      </w:r>
    </w:p>
    <w:p w14:paraId="74C135E8" w14:textId="77777777" w:rsidR="00B33120" w:rsidRDefault="00B33120" w:rsidP="00B33120">
      <w:pPr>
        <w:pStyle w:val="StandardWeb"/>
      </w:pPr>
      <w:r>
        <w:rPr>
          <w:rStyle w:val="Fett"/>
        </w:rPr>
        <w:t xml:space="preserve">Und </w:t>
      </w:r>
      <w:proofErr w:type="spellStart"/>
      <w:r>
        <w:rPr>
          <w:rStyle w:val="Fett"/>
        </w:rPr>
        <w:t>fuer</w:t>
      </w:r>
      <w:proofErr w:type="spellEnd"/>
      <w:r>
        <w:rPr>
          <w:rStyle w:val="Fett"/>
        </w:rPr>
        <w:t xml:space="preserve"> uns </w:t>
      </w:r>
      <w:proofErr w:type="spellStart"/>
      <w:r>
        <w:rPr>
          <w:rStyle w:val="Fett"/>
        </w:rPr>
        <w:t>nit</w:t>
      </w:r>
      <w:proofErr w:type="spellEnd"/>
      <w:r>
        <w:rPr>
          <w:rStyle w:val="Fett"/>
        </w:rPr>
        <w:t xml:space="preserve"> in </w:t>
      </w:r>
      <w:proofErr w:type="spellStart"/>
      <w:r>
        <w:rPr>
          <w:rStyle w:val="Fett"/>
        </w:rPr>
        <w:t>versuochung</w:t>
      </w:r>
      <w:proofErr w:type="spellEnd"/>
      <w:r>
        <w:rPr>
          <w:rStyle w:val="Fett"/>
        </w:rPr>
        <w:t xml:space="preserve">, </w:t>
      </w:r>
      <w:proofErr w:type="spellStart"/>
      <w:r>
        <w:rPr>
          <w:rStyle w:val="Fett"/>
        </w:rPr>
        <w:t>sunder</w:t>
      </w:r>
      <w:proofErr w:type="spellEnd"/>
      <w:r>
        <w:rPr>
          <w:rStyle w:val="Fett"/>
        </w:rPr>
        <w:t xml:space="preserve"> </w:t>
      </w:r>
      <w:proofErr w:type="spellStart"/>
      <w:r>
        <w:rPr>
          <w:rStyle w:val="Fett"/>
        </w:rPr>
        <w:t>erlöß</w:t>
      </w:r>
      <w:proofErr w:type="spellEnd"/>
      <w:r>
        <w:rPr>
          <w:rStyle w:val="Fett"/>
        </w:rPr>
        <w:t xml:space="preserve"> uns vom bösen.</w:t>
      </w:r>
    </w:p>
    <w:p w14:paraId="006CBEA6" w14:textId="10C97753" w:rsidR="0022039F" w:rsidRDefault="00B33120" w:rsidP="00B33120">
      <w:r>
        <w:t xml:space="preserve">Noch thut eins not und </w:t>
      </w:r>
      <w:proofErr w:type="spellStart"/>
      <w:r>
        <w:t>ligt</w:t>
      </w:r>
      <w:proofErr w:type="spellEnd"/>
      <w:r>
        <w:t xml:space="preserve"> </w:t>
      </w:r>
      <w:proofErr w:type="spellStart"/>
      <w:r>
        <w:t>vil</w:t>
      </w:r>
      <w:proofErr w:type="spellEnd"/>
      <w:r>
        <w:t xml:space="preserve"> dran:</w:t>
      </w:r>
      <w:r>
        <w:br/>
        <w:t xml:space="preserve">das wir, Herr Gott, </w:t>
      </w:r>
      <w:proofErr w:type="spellStart"/>
      <w:r>
        <w:t>ruw</w:t>
      </w:r>
      <w:proofErr w:type="spellEnd"/>
      <w:r>
        <w:t xml:space="preserve"> </w:t>
      </w:r>
      <w:proofErr w:type="spellStart"/>
      <w:r>
        <w:t>mögind</w:t>
      </w:r>
      <w:proofErr w:type="spellEnd"/>
      <w:r>
        <w:t xml:space="preserve"> </w:t>
      </w:r>
      <w:proofErr w:type="spellStart"/>
      <w:r>
        <w:t>han</w:t>
      </w:r>
      <w:proofErr w:type="spellEnd"/>
      <w:r>
        <w:br/>
        <w:t xml:space="preserve">im </w:t>
      </w:r>
      <w:proofErr w:type="spellStart"/>
      <w:r>
        <w:t>gwüssen</w:t>
      </w:r>
      <w:proofErr w:type="spellEnd"/>
      <w:r>
        <w:t xml:space="preserve"> und im </w:t>
      </w:r>
      <w:proofErr w:type="spellStart"/>
      <w:r>
        <w:t>hertzen</w:t>
      </w:r>
      <w:proofErr w:type="spellEnd"/>
      <w:r>
        <w:t>,</w:t>
      </w:r>
      <w:r>
        <w:br/>
        <w:t xml:space="preserve">Und </w:t>
      </w:r>
      <w:proofErr w:type="spellStart"/>
      <w:r>
        <w:t>bharrind</w:t>
      </w:r>
      <w:proofErr w:type="spellEnd"/>
      <w:r>
        <w:t xml:space="preserve"> </w:t>
      </w:r>
      <w:proofErr w:type="spellStart"/>
      <w:r>
        <w:t>styff</w:t>
      </w:r>
      <w:proofErr w:type="spellEnd"/>
      <w:r>
        <w:t xml:space="preserve"> uff </w:t>
      </w:r>
      <w:proofErr w:type="spellStart"/>
      <w:r>
        <w:t>dinem</w:t>
      </w:r>
      <w:proofErr w:type="spellEnd"/>
      <w:r>
        <w:t xml:space="preserve"> </w:t>
      </w:r>
      <w:proofErr w:type="spellStart"/>
      <w:r>
        <w:t>wort</w:t>
      </w:r>
      <w:proofErr w:type="spellEnd"/>
      <w:r>
        <w:t>:</w:t>
      </w:r>
      <w:r>
        <w:br/>
        <w:t xml:space="preserve">es </w:t>
      </w:r>
      <w:proofErr w:type="spellStart"/>
      <w:r>
        <w:t>wirt</w:t>
      </w:r>
      <w:proofErr w:type="spellEnd"/>
      <w:r>
        <w:t xml:space="preserve"> </w:t>
      </w:r>
      <w:proofErr w:type="spellStart"/>
      <w:r>
        <w:t>alls</w:t>
      </w:r>
      <w:proofErr w:type="spellEnd"/>
      <w:r>
        <w:t xml:space="preserve"> </w:t>
      </w:r>
      <w:proofErr w:type="spellStart"/>
      <w:r>
        <w:t>crütz</w:t>
      </w:r>
      <w:proofErr w:type="spellEnd"/>
      <w:r>
        <w:t xml:space="preserve"> bald </w:t>
      </w:r>
      <w:proofErr w:type="spellStart"/>
      <w:r>
        <w:t>han</w:t>
      </w:r>
      <w:proofErr w:type="spellEnd"/>
      <w:r>
        <w:t xml:space="preserve"> ein </w:t>
      </w:r>
      <w:proofErr w:type="spellStart"/>
      <w:r>
        <w:t>ort</w:t>
      </w:r>
      <w:proofErr w:type="spellEnd"/>
      <w:r>
        <w:t>,</w:t>
      </w:r>
      <w:r>
        <w:br/>
      </w:r>
      <w:proofErr w:type="spellStart"/>
      <w:r>
        <w:t>ußgnon</w:t>
      </w:r>
      <w:proofErr w:type="spellEnd"/>
      <w:r>
        <w:t xml:space="preserve"> der helle </w:t>
      </w:r>
      <w:proofErr w:type="spellStart"/>
      <w:r>
        <w:t>schmertzen</w:t>
      </w:r>
      <w:proofErr w:type="spellEnd"/>
      <w:r>
        <w:t>.</w:t>
      </w:r>
      <w:r>
        <w:br/>
        <w:t xml:space="preserve">Ach </w:t>
      </w:r>
      <w:proofErr w:type="spellStart"/>
      <w:r>
        <w:t>vatter</w:t>
      </w:r>
      <w:proofErr w:type="spellEnd"/>
      <w:r>
        <w:t xml:space="preserve"> </w:t>
      </w:r>
      <w:proofErr w:type="spellStart"/>
      <w:r>
        <w:t>trüw</w:t>
      </w:r>
      <w:proofErr w:type="spellEnd"/>
      <w:r>
        <w:t xml:space="preserve">, so </w:t>
      </w:r>
      <w:proofErr w:type="spellStart"/>
      <w:r>
        <w:t>sterck</w:t>
      </w:r>
      <w:proofErr w:type="spellEnd"/>
      <w:r>
        <w:t xml:space="preserve"> uns </w:t>
      </w:r>
      <w:proofErr w:type="spellStart"/>
      <w:r>
        <w:t>kind</w:t>
      </w:r>
      <w:proofErr w:type="spellEnd"/>
      <w:r>
        <w:t>,</w:t>
      </w:r>
      <w:r>
        <w:br/>
      </w:r>
      <w:proofErr w:type="spellStart"/>
      <w:r>
        <w:t>dz</w:t>
      </w:r>
      <w:proofErr w:type="spellEnd"/>
      <w:r>
        <w:t xml:space="preserve"> uns kein </w:t>
      </w:r>
      <w:proofErr w:type="spellStart"/>
      <w:r>
        <w:t>args</w:t>
      </w:r>
      <w:proofErr w:type="spellEnd"/>
      <w:r>
        <w:t xml:space="preserve"> </w:t>
      </w:r>
      <w:proofErr w:type="spellStart"/>
      <w:r>
        <w:t>nit</w:t>
      </w:r>
      <w:proofErr w:type="spellEnd"/>
      <w:r>
        <w:t xml:space="preserve"> überwind,</w:t>
      </w:r>
      <w:r>
        <w:br/>
        <w:t xml:space="preserve">behüt </w:t>
      </w:r>
      <w:proofErr w:type="spellStart"/>
      <w:r>
        <w:t>allzyt</w:t>
      </w:r>
      <w:proofErr w:type="spellEnd"/>
      <w:r>
        <w:t xml:space="preserve"> vom bösen:</w:t>
      </w:r>
      <w:r>
        <w:br/>
        <w:t xml:space="preserve">Es sey der </w:t>
      </w:r>
      <w:proofErr w:type="spellStart"/>
      <w:r>
        <w:t>tüffel</w:t>
      </w:r>
      <w:proofErr w:type="spellEnd"/>
      <w:r>
        <w:t xml:space="preserve"> oder </w:t>
      </w:r>
      <w:proofErr w:type="spellStart"/>
      <w:r>
        <w:t>dwält</w:t>
      </w:r>
      <w:proofErr w:type="spellEnd"/>
      <w:r>
        <w:br/>
        <w:t xml:space="preserve">und was </w:t>
      </w:r>
      <w:proofErr w:type="spellStart"/>
      <w:r>
        <w:t>nit</w:t>
      </w:r>
      <w:proofErr w:type="spellEnd"/>
      <w:r>
        <w:t xml:space="preserve"> mit der </w:t>
      </w:r>
      <w:proofErr w:type="spellStart"/>
      <w:r>
        <w:t>warheit</w:t>
      </w:r>
      <w:proofErr w:type="spellEnd"/>
      <w:r>
        <w:t xml:space="preserve"> hellt,</w:t>
      </w:r>
      <w:r>
        <w:br/>
      </w:r>
      <w:proofErr w:type="spellStart"/>
      <w:r>
        <w:t>dauon</w:t>
      </w:r>
      <w:proofErr w:type="spellEnd"/>
      <w:r>
        <w:t xml:space="preserve"> wöllst uns erlösen!</w:t>
      </w:r>
    </w:p>
    <w:p w14:paraId="1BF360E1" w14:textId="77777777" w:rsidR="00B33120" w:rsidRDefault="00B33120" w:rsidP="00B33120"/>
    <w:p w14:paraId="6EDB4F80" w14:textId="77777777" w:rsidR="00D5498D" w:rsidRPr="00D5498D" w:rsidRDefault="007166CE" w:rsidP="008E63BE">
      <w:pPr>
        <w:pStyle w:val="berschrift1"/>
      </w:pPr>
      <w:r>
        <w:br w:type="page"/>
      </w:r>
      <w:r w:rsidR="00D5498D" w:rsidRPr="00D5498D">
        <w:t>Quellen:</w:t>
      </w:r>
    </w:p>
    <w:p w14:paraId="6E85D8A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FD4B7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E9E5A4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BF90F3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CCA3D4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59E77E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B6ADD5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DB944C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78FF2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868A67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1C676D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5CB34D5" w14:textId="1AA496B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120"/>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5216A"/>
    <w:rsid w:val="00B33120"/>
    <w:rsid w:val="00B82FC6"/>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86A85"/>
  <w15:chartTrackingRefBased/>
  <w15:docId w15:val="{75948993-B6E7-46B9-A70A-84868F7CE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33120"/>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B33120"/>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B33120"/>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B33120"/>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B33120"/>
    <w:rPr>
      <w:rFonts w:ascii="Arial" w:eastAsia="Times New Roman" w:hAnsi="Arial" w:cs="Arial"/>
      <w:vanish/>
      <w:sz w:val="16"/>
      <w:szCs w:val="16"/>
    </w:rPr>
  </w:style>
  <w:style w:type="character" w:customStyle="1" w:styleId="screen-reader-text">
    <w:name w:val="screen-reader-text"/>
    <w:basedOn w:val="Absatz-Standardschriftart"/>
    <w:rsid w:val="00B33120"/>
  </w:style>
  <w:style w:type="character" w:styleId="Hervorhebung">
    <w:name w:val="Emphasis"/>
    <w:basedOn w:val="Absatz-Standardschriftart"/>
    <w:uiPriority w:val="20"/>
    <w:qFormat/>
    <w:rsid w:val="00B331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31226193">
      <w:bodyDiv w:val="1"/>
      <w:marLeft w:val="0"/>
      <w:marRight w:val="0"/>
      <w:marTop w:val="0"/>
      <w:marBottom w:val="0"/>
      <w:divBdr>
        <w:top w:val="none" w:sz="0" w:space="0" w:color="auto"/>
        <w:left w:val="none" w:sz="0" w:space="0" w:color="auto"/>
        <w:bottom w:val="none" w:sz="0" w:space="0" w:color="auto"/>
        <w:right w:val="none" w:sz="0" w:space="0" w:color="auto"/>
      </w:divBdr>
      <w:divsChild>
        <w:div w:id="1795440090">
          <w:marLeft w:val="0"/>
          <w:marRight w:val="0"/>
          <w:marTop w:val="0"/>
          <w:marBottom w:val="0"/>
          <w:divBdr>
            <w:top w:val="none" w:sz="0" w:space="0" w:color="auto"/>
            <w:left w:val="none" w:sz="0" w:space="0" w:color="auto"/>
            <w:bottom w:val="none" w:sz="0" w:space="0" w:color="auto"/>
            <w:right w:val="none" w:sz="0" w:space="0" w:color="auto"/>
          </w:divBdr>
        </w:div>
        <w:div w:id="1842306113">
          <w:marLeft w:val="0"/>
          <w:marRight w:val="0"/>
          <w:marTop w:val="0"/>
          <w:marBottom w:val="0"/>
          <w:divBdr>
            <w:top w:val="none" w:sz="0" w:space="0" w:color="auto"/>
            <w:left w:val="none" w:sz="0" w:space="0" w:color="auto"/>
            <w:bottom w:val="none" w:sz="0" w:space="0" w:color="auto"/>
            <w:right w:val="none" w:sz="0" w:space="0" w:color="auto"/>
          </w:divBdr>
        </w:div>
        <w:div w:id="1444302260">
          <w:marLeft w:val="0"/>
          <w:marRight w:val="0"/>
          <w:marTop w:val="0"/>
          <w:marBottom w:val="0"/>
          <w:divBdr>
            <w:top w:val="none" w:sz="0" w:space="0" w:color="auto"/>
            <w:left w:val="none" w:sz="0" w:space="0" w:color="auto"/>
            <w:bottom w:val="none" w:sz="0" w:space="0" w:color="auto"/>
            <w:right w:val="none" w:sz="0" w:space="0" w:color="auto"/>
          </w:divBdr>
        </w:div>
        <w:div w:id="125394901">
          <w:marLeft w:val="0"/>
          <w:marRight w:val="0"/>
          <w:marTop w:val="0"/>
          <w:marBottom w:val="0"/>
          <w:divBdr>
            <w:top w:val="none" w:sz="0" w:space="0" w:color="auto"/>
            <w:left w:val="none" w:sz="0" w:space="0" w:color="auto"/>
            <w:bottom w:val="none" w:sz="0" w:space="0" w:color="auto"/>
            <w:right w:val="none" w:sz="0" w:space="0" w:color="auto"/>
          </w:divBdr>
        </w:div>
        <w:div w:id="551892461">
          <w:marLeft w:val="0"/>
          <w:marRight w:val="0"/>
          <w:marTop w:val="0"/>
          <w:marBottom w:val="0"/>
          <w:divBdr>
            <w:top w:val="none" w:sz="0" w:space="0" w:color="auto"/>
            <w:left w:val="none" w:sz="0" w:space="0" w:color="auto"/>
            <w:bottom w:val="none" w:sz="0" w:space="0" w:color="auto"/>
            <w:right w:val="none" w:sz="0" w:space="0" w:color="auto"/>
          </w:divBdr>
        </w:div>
      </w:divsChild>
    </w:div>
    <w:div w:id="1740446239">
      <w:bodyDiv w:val="1"/>
      <w:marLeft w:val="0"/>
      <w:marRight w:val="0"/>
      <w:marTop w:val="0"/>
      <w:marBottom w:val="0"/>
      <w:divBdr>
        <w:top w:val="none" w:sz="0" w:space="0" w:color="auto"/>
        <w:left w:val="none" w:sz="0" w:space="0" w:color="auto"/>
        <w:bottom w:val="none" w:sz="0" w:space="0" w:color="auto"/>
        <w:right w:val="none" w:sz="0" w:space="0" w:color="auto"/>
      </w:divBdr>
      <w:divsChild>
        <w:div w:id="7789912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Pages>
  <Words>2546</Words>
  <Characters>16041</Characters>
  <Application>Microsoft Office Word</Application>
  <DocSecurity>0</DocSecurity>
  <Lines>133</Lines>
  <Paragraphs>37</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
      <vt:lpstr>Zwick, Johannes – Das Vaterunser</vt:lpstr>
      <vt:lpstr>Vorwort</vt:lpstr>
      <vt:lpstr>Zwick, Johannes - Das vaterunser in Gebetsform ausgelegt</vt:lpstr>
      <vt:lpstr>Zwick, Johannes - Das Vatter vnser in frag vnd gebättswyß</vt:lpstr>
      <vt:lpstr>    Zum Christenlichen läser D. Joannes Zwick</vt:lpstr>
      <vt:lpstr>    Volgend die fragen über das Vatter vnser.</vt:lpstr>
      <vt:lpstr>    Das Vatter unser. </vt:lpstr>
      <vt:lpstr>Quellen:</vt:lpstr>
      <vt:lpstr>Endnoten</vt:lpstr>
    </vt:vector>
  </TitlesOfParts>
  <LinksUpToDate>false</LinksUpToDate>
  <CharactersWithSpaces>18550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2020-10-31T21:16:00Z</dcterms:modified>
  <dc:title>Das Vaterunser</dc:title>
  <dc:creator>Zwick, Johannes</dc:creator>
  <cp:keywords>Vaterunser</cp:keywords>
  <dc:language>de</dc:language>
</cp:coreProperties>
</file>